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B4343" w:rsidRPr="006B4343" w:rsidRDefault="006B4343">
      <w:pPr>
        <w:rPr>
          <w:b/>
          <w:bCs/>
          <w:sz w:val="28"/>
          <w:szCs w:val="28"/>
        </w:rPr>
      </w:pPr>
      <w:proofErr w:type="spellStart"/>
      <w:r w:rsidRPr="006B4343">
        <w:rPr>
          <w:rFonts w:asciiTheme="majorHAnsi" w:hAnsiTheme="majorHAnsi" w:cstheme="majorHAnsi"/>
          <w:b/>
          <w:bCs/>
          <w:sz w:val="28"/>
          <w:szCs w:val="28"/>
        </w:rPr>
        <w:t>Übersicht</w:t>
      </w:r>
      <w:proofErr w:type="spellEnd"/>
      <w:r w:rsidRPr="006B4343">
        <w:rPr>
          <w:rFonts w:asciiTheme="majorHAnsi" w:hAnsiTheme="majorHAnsi" w:cstheme="majorHAnsi"/>
          <w:b/>
          <w:bCs/>
          <w:sz w:val="28"/>
          <w:szCs w:val="28"/>
        </w:rPr>
        <w:t xml:space="preserve">: </w:t>
      </w:r>
      <w:proofErr w:type="spellStart"/>
      <w:r w:rsidRPr="006B4343">
        <w:rPr>
          <w:rFonts w:asciiTheme="majorHAnsi" w:hAnsiTheme="majorHAnsi" w:cstheme="majorHAnsi"/>
          <w:b/>
          <w:bCs/>
          <w:sz w:val="28"/>
          <w:szCs w:val="28"/>
        </w:rPr>
        <w:t>Kontakte</w:t>
      </w:r>
      <w:proofErr w:type="spellEnd"/>
      <w:r w:rsidRPr="006B4343">
        <w:rPr>
          <w:rFonts w:asciiTheme="majorHAnsi" w:hAnsiTheme="majorHAnsi" w:cstheme="majorHAnsi"/>
          <w:b/>
          <w:bCs/>
          <w:sz w:val="28"/>
          <w:szCs w:val="28"/>
        </w:rPr>
        <w:t xml:space="preserve"> der </w:t>
      </w:r>
      <w:proofErr w:type="spellStart"/>
      <w:r w:rsidRPr="006B4343">
        <w:rPr>
          <w:rFonts w:asciiTheme="majorHAnsi" w:hAnsiTheme="majorHAnsi" w:cstheme="majorHAnsi"/>
          <w:b/>
          <w:bCs/>
          <w:sz w:val="28"/>
          <w:szCs w:val="28"/>
        </w:rPr>
        <w:t>Integrationsämter</w:t>
      </w:r>
      <w:proofErr w:type="spellEnd"/>
      <w:r w:rsidRPr="006B4343">
        <w:rPr>
          <w:rFonts w:asciiTheme="majorHAnsi" w:hAnsiTheme="majorHAnsi" w:cstheme="majorHAnsi"/>
          <w:b/>
          <w:bCs/>
          <w:sz w:val="28"/>
          <w:szCs w:val="28"/>
        </w:rPr>
        <w:t xml:space="preserve"> in Deutschland</w:t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1938"/>
        <w:gridCol w:w="3844"/>
      </w:tblGrid>
      <w:tr w:rsidR="003572CC" w:rsidRPr="006B4343" w:rsidTr="006B4343">
        <w:tc>
          <w:tcPr>
            <w:tcW w:w="1526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  <w:b/>
                <w:bCs/>
              </w:rPr>
            </w:pPr>
            <w:r w:rsidRPr="006B4343">
              <w:rPr>
                <w:rFonts w:asciiTheme="majorHAnsi" w:hAnsiTheme="majorHAnsi" w:cstheme="majorHAnsi"/>
                <w:b/>
                <w:bCs/>
              </w:rPr>
              <w:t>Land</w:t>
            </w:r>
          </w:p>
        </w:tc>
        <w:tc>
          <w:tcPr>
            <w:tcW w:w="2268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  <w:b/>
                <w:bCs/>
              </w:rPr>
            </w:pPr>
            <w:r w:rsidRPr="006B4343">
              <w:rPr>
                <w:rFonts w:asciiTheme="majorHAnsi" w:hAnsiTheme="majorHAnsi" w:cstheme="majorHAnsi"/>
                <w:b/>
                <w:bCs/>
              </w:rPr>
              <w:t>Amt</w:t>
            </w:r>
          </w:p>
        </w:tc>
        <w:tc>
          <w:tcPr>
            <w:tcW w:w="1938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  <w:b/>
                <w:bCs/>
              </w:rPr>
            </w:pPr>
            <w:r w:rsidRPr="006B4343">
              <w:rPr>
                <w:rFonts w:asciiTheme="majorHAnsi" w:hAnsiTheme="majorHAnsi" w:cstheme="majorHAnsi"/>
                <w:b/>
                <w:bCs/>
              </w:rPr>
              <w:t>Post</w:t>
            </w:r>
          </w:p>
        </w:tc>
        <w:tc>
          <w:tcPr>
            <w:tcW w:w="3844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  <w:b/>
                <w:bCs/>
              </w:rPr>
            </w:pPr>
            <w:r w:rsidRPr="006B4343">
              <w:rPr>
                <w:rFonts w:asciiTheme="majorHAnsi" w:hAnsiTheme="majorHAnsi" w:cstheme="majorHAnsi"/>
                <w:b/>
                <w:bCs/>
              </w:rPr>
              <w:t>E-Mail-</w:t>
            </w:r>
            <w:proofErr w:type="spellStart"/>
            <w:r w:rsidRPr="006B4343">
              <w:rPr>
                <w:rFonts w:asciiTheme="majorHAnsi" w:hAnsiTheme="majorHAnsi" w:cstheme="majorHAnsi"/>
                <w:b/>
                <w:bCs/>
              </w:rPr>
              <w:t>Adresse</w:t>
            </w:r>
            <w:proofErr w:type="spellEnd"/>
          </w:p>
        </w:tc>
      </w:tr>
      <w:tr w:rsidR="003572CC" w:rsidRPr="006B4343" w:rsidTr="006B4343">
        <w:tc>
          <w:tcPr>
            <w:tcW w:w="1526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Bremen</w:t>
            </w:r>
          </w:p>
        </w:tc>
        <w:tc>
          <w:tcPr>
            <w:tcW w:w="2268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 xml:space="preserve">Amt für </w:t>
            </w:r>
            <w:proofErr w:type="spellStart"/>
            <w:r w:rsidRPr="006B4343">
              <w:rPr>
                <w:rFonts w:asciiTheme="majorHAnsi" w:hAnsiTheme="majorHAnsi" w:cstheme="majorHAnsi"/>
              </w:rPr>
              <w:t>Versorgung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 und Integration, </w:t>
            </w:r>
            <w:proofErr w:type="spellStart"/>
            <w:r w:rsidRPr="006B4343">
              <w:rPr>
                <w:rFonts w:asciiTheme="majorHAnsi" w:hAnsiTheme="majorHAnsi" w:cstheme="majorHAnsi"/>
              </w:rPr>
              <w:t>Integrationsamt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 28195 Bremen</w:t>
            </w:r>
          </w:p>
        </w:tc>
        <w:tc>
          <w:tcPr>
            <w:tcW w:w="1938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28195 Bremen</w:t>
            </w:r>
          </w:p>
        </w:tc>
        <w:tc>
          <w:tcPr>
            <w:tcW w:w="3844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office.integrationsamt@avib.bremen.de</w:t>
            </w:r>
          </w:p>
        </w:tc>
      </w:tr>
      <w:tr w:rsidR="003572CC" w:rsidRPr="006B4343" w:rsidTr="006B4343">
        <w:tc>
          <w:tcPr>
            <w:tcW w:w="1526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Hamburg</w:t>
            </w:r>
          </w:p>
        </w:tc>
        <w:tc>
          <w:tcPr>
            <w:tcW w:w="2268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proofErr w:type="spellStart"/>
            <w:r w:rsidRPr="006B4343">
              <w:rPr>
                <w:rFonts w:asciiTheme="majorHAnsi" w:hAnsiTheme="majorHAnsi" w:cstheme="majorHAnsi"/>
              </w:rPr>
              <w:t>Behörde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 für Arbeit, </w:t>
            </w:r>
            <w:proofErr w:type="spellStart"/>
            <w:r w:rsidRPr="006B4343">
              <w:rPr>
                <w:rFonts w:asciiTheme="majorHAnsi" w:hAnsiTheme="majorHAnsi" w:cstheme="majorHAnsi"/>
              </w:rPr>
              <w:t>Soziales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4343">
              <w:rPr>
                <w:rFonts w:asciiTheme="majorHAnsi" w:hAnsiTheme="majorHAnsi" w:cstheme="majorHAnsi"/>
              </w:rPr>
              <w:t>Familie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 und Integration, </w:t>
            </w:r>
            <w:proofErr w:type="spellStart"/>
            <w:r w:rsidRPr="006B4343">
              <w:rPr>
                <w:rFonts w:asciiTheme="majorHAnsi" w:hAnsiTheme="majorHAnsi" w:cstheme="majorHAnsi"/>
              </w:rPr>
              <w:t>Integrationsamt</w:t>
            </w:r>
            <w:proofErr w:type="spellEnd"/>
          </w:p>
        </w:tc>
        <w:tc>
          <w:tcPr>
            <w:tcW w:w="1938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22083 Hamburg</w:t>
            </w:r>
          </w:p>
        </w:tc>
        <w:tc>
          <w:tcPr>
            <w:tcW w:w="3844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integrationsamt@soziales.hamburg.de</w:t>
            </w:r>
          </w:p>
        </w:tc>
      </w:tr>
      <w:tr w:rsidR="003572CC" w:rsidRPr="006B4343" w:rsidTr="006B4343">
        <w:tc>
          <w:tcPr>
            <w:tcW w:w="1526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Sachsen</w:t>
            </w:r>
          </w:p>
        </w:tc>
        <w:tc>
          <w:tcPr>
            <w:tcW w:w="2268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proofErr w:type="spellStart"/>
            <w:r w:rsidRPr="006B4343">
              <w:rPr>
                <w:rFonts w:asciiTheme="majorHAnsi" w:hAnsiTheme="majorHAnsi" w:cstheme="majorHAnsi"/>
              </w:rPr>
              <w:t>Kommunaler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4343">
              <w:rPr>
                <w:rFonts w:asciiTheme="majorHAnsi" w:hAnsiTheme="majorHAnsi" w:cstheme="majorHAnsi"/>
              </w:rPr>
              <w:t>Sozialverband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 Sachsen, </w:t>
            </w:r>
            <w:proofErr w:type="spellStart"/>
            <w:r w:rsidRPr="006B4343">
              <w:rPr>
                <w:rFonts w:asciiTheme="majorHAnsi" w:hAnsiTheme="majorHAnsi" w:cstheme="majorHAnsi"/>
              </w:rPr>
              <w:t>Außenstelle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 Chemnitz, </w:t>
            </w:r>
            <w:proofErr w:type="spellStart"/>
            <w:r w:rsidRPr="006B4343">
              <w:rPr>
                <w:rFonts w:asciiTheme="majorHAnsi" w:hAnsiTheme="majorHAnsi" w:cstheme="majorHAnsi"/>
              </w:rPr>
              <w:t>Integrationsamt</w:t>
            </w:r>
            <w:proofErr w:type="spellEnd"/>
          </w:p>
        </w:tc>
        <w:tc>
          <w:tcPr>
            <w:tcW w:w="1938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09112 Chemnitz</w:t>
            </w:r>
          </w:p>
        </w:tc>
        <w:tc>
          <w:tcPr>
            <w:tcW w:w="3844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integrationsamt@ksv-sachsen.de</w:t>
            </w:r>
          </w:p>
        </w:tc>
      </w:tr>
      <w:tr w:rsidR="003572CC" w:rsidRPr="006B4343" w:rsidTr="006B4343">
        <w:tc>
          <w:tcPr>
            <w:tcW w:w="1526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Baden-Württemberg</w:t>
            </w:r>
          </w:p>
        </w:tc>
        <w:tc>
          <w:tcPr>
            <w:tcW w:w="2268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proofErr w:type="spellStart"/>
            <w:r w:rsidRPr="006B4343">
              <w:rPr>
                <w:rFonts w:asciiTheme="majorHAnsi" w:hAnsiTheme="majorHAnsi" w:cstheme="majorHAnsi"/>
              </w:rPr>
              <w:t>Kommunalverband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4343">
              <w:rPr>
                <w:rFonts w:asciiTheme="majorHAnsi" w:hAnsiTheme="majorHAnsi" w:cstheme="majorHAnsi"/>
              </w:rPr>
              <w:t>Jugend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 und </w:t>
            </w:r>
            <w:proofErr w:type="spellStart"/>
            <w:r w:rsidRPr="006B4343">
              <w:rPr>
                <w:rFonts w:asciiTheme="majorHAnsi" w:hAnsiTheme="majorHAnsi" w:cstheme="majorHAnsi"/>
              </w:rPr>
              <w:t>Soziales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 Baden-Württemberg, </w:t>
            </w:r>
            <w:proofErr w:type="spellStart"/>
            <w:r w:rsidRPr="006B4343">
              <w:rPr>
                <w:rFonts w:asciiTheme="majorHAnsi" w:hAnsiTheme="majorHAnsi" w:cstheme="majorHAnsi"/>
              </w:rPr>
              <w:t>Integrationsamt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4343">
              <w:rPr>
                <w:rFonts w:asciiTheme="majorHAnsi" w:hAnsiTheme="majorHAnsi" w:cstheme="majorHAnsi"/>
              </w:rPr>
              <w:t>Regionalbüro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 Freiburg</w:t>
            </w:r>
          </w:p>
        </w:tc>
        <w:tc>
          <w:tcPr>
            <w:tcW w:w="1938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79098 Freiburg</w:t>
            </w:r>
          </w:p>
        </w:tc>
        <w:tc>
          <w:tcPr>
            <w:tcW w:w="3844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info@kvjs.de</w:t>
            </w:r>
          </w:p>
        </w:tc>
      </w:tr>
      <w:tr w:rsidR="003572CC" w:rsidRPr="006B4343" w:rsidTr="006B4343">
        <w:tc>
          <w:tcPr>
            <w:tcW w:w="1526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Baden-Württemberg</w:t>
            </w:r>
          </w:p>
        </w:tc>
        <w:tc>
          <w:tcPr>
            <w:tcW w:w="2268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proofErr w:type="spellStart"/>
            <w:r w:rsidRPr="006B4343">
              <w:rPr>
                <w:rFonts w:asciiTheme="majorHAnsi" w:hAnsiTheme="majorHAnsi" w:cstheme="majorHAnsi"/>
              </w:rPr>
              <w:t>Kommunalverband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4343">
              <w:rPr>
                <w:rFonts w:asciiTheme="majorHAnsi" w:hAnsiTheme="majorHAnsi" w:cstheme="majorHAnsi"/>
              </w:rPr>
              <w:t>Jugend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 und </w:t>
            </w:r>
            <w:proofErr w:type="spellStart"/>
            <w:r w:rsidRPr="006B4343">
              <w:rPr>
                <w:rFonts w:asciiTheme="majorHAnsi" w:hAnsiTheme="majorHAnsi" w:cstheme="majorHAnsi"/>
              </w:rPr>
              <w:t>Soziales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 Baden-Württemberg, </w:t>
            </w:r>
            <w:proofErr w:type="spellStart"/>
            <w:r w:rsidRPr="006B4343">
              <w:rPr>
                <w:rFonts w:asciiTheme="majorHAnsi" w:hAnsiTheme="majorHAnsi" w:cstheme="majorHAnsi"/>
              </w:rPr>
              <w:t>Integrationsamt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4343">
              <w:rPr>
                <w:rFonts w:asciiTheme="majorHAnsi" w:hAnsiTheme="majorHAnsi" w:cstheme="majorHAnsi"/>
              </w:rPr>
              <w:t>Zweigstelle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 Stuttgart</w:t>
            </w:r>
          </w:p>
        </w:tc>
        <w:tc>
          <w:tcPr>
            <w:tcW w:w="1938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70176 Stuttgart</w:t>
            </w:r>
          </w:p>
        </w:tc>
        <w:tc>
          <w:tcPr>
            <w:tcW w:w="3844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info@kvjs.de</w:t>
            </w:r>
          </w:p>
        </w:tc>
      </w:tr>
      <w:tr w:rsidR="003572CC" w:rsidRPr="006B4343" w:rsidTr="006B4343">
        <w:tc>
          <w:tcPr>
            <w:tcW w:w="1526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Baden-Württemberg</w:t>
            </w:r>
          </w:p>
        </w:tc>
        <w:tc>
          <w:tcPr>
            <w:tcW w:w="2268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proofErr w:type="spellStart"/>
            <w:r w:rsidRPr="006B4343">
              <w:rPr>
                <w:rFonts w:asciiTheme="majorHAnsi" w:hAnsiTheme="majorHAnsi" w:cstheme="majorHAnsi"/>
              </w:rPr>
              <w:t>Kommunalverband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4343">
              <w:rPr>
                <w:rFonts w:asciiTheme="majorHAnsi" w:hAnsiTheme="majorHAnsi" w:cstheme="majorHAnsi"/>
              </w:rPr>
              <w:t>Jugend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 und </w:t>
            </w:r>
            <w:proofErr w:type="spellStart"/>
            <w:r w:rsidRPr="006B4343">
              <w:rPr>
                <w:rFonts w:asciiTheme="majorHAnsi" w:hAnsiTheme="majorHAnsi" w:cstheme="majorHAnsi"/>
              </w:rPr>
              <w:t>Soziales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 Baden-Württemberg, </w:t>
            </w:r>
            <w:proofErr w:type="spellStart"/>
            <w:r w:rsidRPr="006B4343">
              <w:rPr>
                <w:rFonts w:asciiTheme="majorHAnsi" w:hAnsiTheme="majorHAnsi" w:cstheme="majorHAnsi"/>
              </w:rPr>
              <w:t>Zweigstelle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 Karlsruhe, </w:t>
            </w:r>
            <w:proofErr w:type="spellStart"/>
            <w:r w:rsidRPr="006B4343">
              <w:rPr>
                <w:rFonts w:asciiTheme="majorHAnsi" w:hAnsiTheme="majorHAnsi" w:cstheme="majorHAnsi"/>
              </w:rPr>
              <w:t>Integrationsamt</w:t>
            </w:r>
            <w:proofErr w:type="spellEnd"/>
          </w:p>
        </w:tc>
        <w:tc>
          <w:tcPr>
            <w:tcW w:w="1938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76133 Karlsruhe</w:t>
            </w:r>
          </w:p>
        </w:tc>
        <w:tc>
          <w:tcPr>
            <w:tcW w:w="3844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info@kvjs.de</w:t>
            </w:r>
          </w:p>
        </w:tc>
      </w:tr>
      <w:tr w:rsidR="003572CC" w:rsidRPr="006B4343" w:rsidTr="006B4343">
        <w:tc>
          <w:tcPr>
            <w:tcW w:w="1526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Berlin</w:t>
            </w:r>
          </w:p>
        </w:tc>
        <w:tc>
          <w:tcPr>
            <w:tcW w:w="2268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proofErr w:type="spellStart"/>
            <w:r w:rsidRPr="006B4343">
              <w:rPr>
                <w:rFonts w:asciiTheme="majorHAnsi" w:hAnsiTheme="majorHAnsi" w:cstheme="majorHAnsi"/>
              </w:rPr>
              <w:t>Landesamt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 für Gesundheit und </w:t>
            </w:r>
            <w:proofErr w:type="spellStart"/>
            <w:r w:rsidRPr="006B4343">
              <w:rPr>
                <w:rFonts w:asciiTheme="majorHAnsi" w:hAnsiTheme="majorHAnsi" w:cstheme="majorHAnsi"/>
              </w:rPr>
              <w:t>Soziales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 Berlin LAGeSo, </w:t>
            </w:r>
            <w:proofErr w:type="spellStart"/>
            <w:r w:rsidRPr="006B4343">
              <w:rPr>
                <w:rFonts w:asciiTheme="majorHAnsi" w:hAnsiTheme="majorHAnsi" w:cstheme="majorHAnsi"/>
              </w:rPr>
              <w:t>Inklusionsamt</w:t>
            </w:r>
            <w:proofErr w:type="spellEnd"/>
          </w:p>
        </w:tc>
        <w:tc>
          <w:tcPr>
            <w:tcW w:w="1938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10589 Berlin</w:t>
            </w:r>
          </w:p>
        </w:tc>
        <w:tc>
          <w:tcPr>
            <w:tcW w:w="3844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poststelle@lageso.berlin.de</w:t>
            </w:r>
          </w:p>
        </w:tc>
      </w:tr>
      <w:tr w:rsidR="003572CC" w:rsidRPr="006B4343" w:rsidTr="006B4343">
        <w:tc>
          <w:tcPr>
            <w:tcW w:w="1526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Berlin</w:t>
            </w:r>
          </w:p>
        </w:tc>
        <w:tc>
          <w:tcPr>
            <w:tcW w:w="2268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proofErr w:type="spellStart"/>
            <w:r w:rsidRPr="006B4343">
              <w:rPr>
                <w:rFonts w:asciiTheme="majorHAnsi" w:hAnsiTheme="majorHAnsi" w:cstheme="majorHAnsi"/>
              </w:rPr>
              <w:t>Landesamt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 für Gesundheit und </w:t>
            </w:r>
            <w:proofErr w:type="spellStart"/>
            <w:r w:rsidRPr="006B4343">
              <w:rPr>
                <w:rFonts w:asciiTheme="majorHAnsi" w:hAnsiTheme="majorHAnsi" w:cstheme="majorHAnsi"/>
              </w:rPr>
              <w:t>Soziales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 Berlin, </w:t>
            </w:r>
            <w:proofErr w:type="spellStart"/>
            <w:r w:rsidRPr="006B4343">
              <w:rPr>
                <w:rFonts w:asciiTheme="majorHAnsi" w:hAnsiTheme="majorHAnsi" w:cstheme="majorHAnsi"/>
              </w:rPr>
              <w:t>Integrationsamt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 und </w:t>
            </w:r>
            <w:proofErr w:type="spellStart"/>
            <w:r w:rsidRPr="006B4343">
              <w:rPr>
                <w:rFonts w:asciiTheme="majorHAnsi" w:hAnsiTheme="majorHAnsi" w:cstheme="majorHAnsi"/>
              </w:rPr>
              <w:t>Hauptfürsorgestelle</w:t>
            </w:r>
            <w:proofErr w:type="spellEnd"/>
          </w:p>
        </w:tc>
        <w:tc>
          <w:tcPr>
            <w:tcW w:w="1938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10589 Berlin</w:t>
            </w:r>
          </w:p>
        </w:tc>
        <w:tc>
          <w:tcPr>
            <w:tcW w:w="3844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poststelle@lageso.berlin.de</w:t>
            </w:r>
          </w:p>
        </w:tc>
      </w:tr>
      <w:tr w:rsidR="003572CC" w:rsidRPr="006B4343" w:rsidTr="006B4343">
        <w:tc>
          <w:tcPr>
            <w:tcW w:w="1526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Mecklenburg-Vorpommern</w:t>
            </w:r>
          </w:p>
        </w:tc>
        <w:tc>
          <w:tcPr>
            <w:tcW w:w="2268" w:type="dxa"/>
          </w:tcPr>
          <w:p w:rsidR="006B4343" w:rsidRPr="006B4343" w:rsidRDefault="00000000" w:rsidP="006B4343">
            <w:pPr>
              <w:rPr>
                <w:rFonts w:asciiTheme="majorHAnsi" w:hAnsiTheme="majorHAnsi" w:cstheme="majorHAnsi"/>
              </w:rPr>
            </w:pPr>
            <w:proofErr w:type="spellStart"/>
            <w:r w:rsidRPr="006B4343">
              <w:rPr>
                <w:rFonts w:asciiTheme="majorHAnsi" w:hAnsiTheme="majorHAnsi" w:cstheme="majorHAnsi"/>
              </w:rPr>
              <w:t>Landesamt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 für Gesundheit und </w:t>
            </w:r>
            <w:proofErr w:type="spellStart"/>
            <w:r w:rsidRPr="006B4343">
              <w:rPr>
                <w:rFonts w:asciiTheme="majorHAnsi" w:hAnsiTheme="majorHAnsi" w:cstheme="majorHAnsi"/>
              </w:rPr>
              <w:t>Soziales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 Mecklenburg-Vorpommern, </w:t>
            </w:r>
            <w:proofErr w:type="spellStart"/>
            <w:r w:rsidRPr="006B4343">
              <w:rPr>
                <w:rFonts w:asciiTheme="majorHAnsi" w:hAnsiTheme="majorHAnsi" w:cstheme="majorHAnsi"/>
              </w:rPr>
              <w:t>Dezernat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4343">
              <w:rPr>
                <w:rFonts w:asciiTheme="majorHAnsi" w:hAnsiTheme="majorHAnsi" w:cstheme="majorHAnsi"/>
              </w:rPr>
              <w:t>Integrationsamt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4343">
              <w:rPr>
                <w:rFonts w:asciiTheme="majorHAnsi" w:hAnsiTheme="majorHAnsi" w:cstheme="majorHAnsi"/>
              </w:rPr>
              <w:t>Standort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 Rostock</w:t>
            </w:r>
          </w:p>
        </w:tc>
        <w:tc>
          <w:tcPr>
            <w:tcW w:w="1938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18059 Rostock</w:t>
            </w:r>
          </w:p>
        </w:tc>
        <w:tc>
          <w:tcPr>
            <w:tcW w:w="3844" w:type="dxa"/>
          </w:tcPr>
          <w:p w:rsidR="003572CC" w:rsidRPr="006B4343" w:rsidRDefault="00000000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ina.poststelle@lagus.mv-regierung.de</w:t>
            </w:r>
          </w:p>
        </w:tc>
      </w:tr>
    </w:tbl>
    <w:p w:rsidR="006B4343" w:rsidRDefault="006B4343">
      <w:r>
        <w:br w:type="page"/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1938"/>
        <w:gridCol w:w="3844"/>
      </w:tblGrid>
      <w:tr w:rsidR="006B4343" w:rsidRPr="006B4343" w:rsidTr="006B4343">
        <w:tc>
          <w:tcPr>
            <w:tcW w:w="1526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  <w:b/>
                <w:bCs/>
              </w:rPr>
            </w:pPr>
            <w:r w:rsidRPr="006B4343">
              <w:rPr>
                <w:rFonts w:asciiTheme="majorHAnsi" w:hAnsiTheme="majorHAnsi" w:cstheme="majorHAnsi"/>
                <w:b/>
                <w:bCs/>
              </w:rPr>
              <w:lastRenderedPageBreak/>
              <w:t>Land</w:t>
            </w:r>
          </w:p>
        </w:tc>
        <w:tc>
          <w:tcPr>
            <w:tcW w:w="226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  <w:b/>
                <w:bCs/>
              </w:rPr>
            </w:pPr>
            <w:r w:rsidRPr="006B4343">
              <w:rPr>
                <w:rFonts w:asciiTheme="majorHAnsi" w:hAnsiTheme="majorHAnsi" w:cstheme="majorHAnsi"/>
                <w:b/>
                <w:bCs/>
              </w:rPr>
              <w:t>Amt</w:t>
            </w:r>
          </w:p>
        </w:tc>
        <w:tc>
          <w:tcPr>
            <w:tcW w:w="193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  <w:b/>
                <w:bCs/>
              </w:rPr>
            </w:pPr>
            <w:r w:rsidRPr="006B4343">
              <w:rPr>
                <w:rFonts w:asciiTheme="majorHAnsi" w:hAnsiTheme="majorHAnsi" w:cstheme="majorHAnsi"/>
                <w:b/>
                <w:bCs/>
              </w:rPr>
              <w:t>Post</w:t>
            </w:r>
          </w:p>
        </w:tc>
        <w:tc>
          <w:tcPr>
            <w:tcW w:w="3844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  <w:b/>
                <w:bCs/>
              </w:rPr>
            </w:pPr>
            <w:r w:rsidRPr="006B4343">
              <w:rPr>
                <w:rFonts w:asciiTheme="majorHAnsi" w:hAnsiTheme="majorHAnsi" w:cstheme="majorHAnsi"/>
                <w:b/>
                <w:bCs/>
              </w:rPr>
              <w:t>E-Mail-</w:t>
            </w:r>
            <w:proofErr w:type="spellStart"/>
            <w:r w:rsidRPr="006B4343">
              <w:rPr>
                <w:rFonts w:asciiTheme="majorHAnsi" w:hAnsiTheme="majorHAnsi" w:cstheme="majorHAnsi"/>
                <w:b/>
                <w:bCs/>
              </w:rPr>
              <w:t>Adresse</w:t>
            </w:r>
            <w:proofErr w:type="spellEnd"/>
          </w:p>
        </w:tc>
      </w:tr>
      <w:tr w:rsidR="006B4343" w:rsidRPr="006B4343" w:rsidTr="006B4343">
        <w:tc>
          <w:tcPr>
            <w:tcW w:w="1526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Mecklenburg-Vorpommern</w:t>
            </w:r>
          </w:p>
        </w:tc>
        <w:tc>
          <w:tcPr>
            <w:tcW w:w="226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Landesamt für Gesundheit und Soziales Mecklenburg-Vorpommern, Integrationsamt, Standort Schwerin</w:t>
            </w:r>
          </w:p>
        </w:tc>
        <w:tc>
          <w:tcPr>
            <w:tcW w:w="193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19061 Schwerin</w:t>
            </w:r>
          </w:p>
        </w:tc>
        <w:tc>
          <w:tcPr>
            <w:tcW w:w="3844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ina.poststelle@lagus.mv-regierung.de</w:t>
            </w:r>
          </w:p>
        </w:tc>
      </w:tr>
      <w:tr w:rsidR="006B4343" w:rsidRPr="006B4343" w:rsidTr="006B4343">
        <w:tc>
          <w:tcPr>
            <w:tcW w:w="1526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Mecklenburg-Vorpommern</w:t>
            </w:r>
          </w:p>
        </w:tc>
        <w:tc>
          <w:tcPr>
            <w:tcW w:w="226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Landesamt für Gesundheit und Soziales Mecklenburg-Vorpommern, Integrationsamt, Standort Neubrandenburg</w:t>
            </w:r>
          </w:p>
        </w:tc>
        <w:tc>
          <w:tcPr>
            <w:tcW w:w="193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17033 Neubrandenburg</w:t>
            </w:r>
          </w:p>
        </w:tc>
        <w:tc>
          <w:tcPr>
            <w:tcW w:w="3844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ina.poststelle@lagus.mv-regierung.de</w:t>
            </w:r>
          </w:p>
        </w:tc>
      </w:tr>
      <w:tr w:rsidR="006B4343" w:rsidRPr="006B4343" w:rsidTr="006B4343">
        <w:tc>
          <w:tcPr>
            <w:tcW w:w="1526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Saarland</w:t>
            </w:r>
          </w:p>
        </w:tc>
        <w:tc>
          <w:tcPr>
            <w:tcW w:w="226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Landesamt für Soziales, Inklusionsamt</w:t>
            </w:r>
          </w:p>
        </w:tc>
        <w:tc>
          <w:tcPr>
            <w:tcW w:w="193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66115 Saarbrücken</w:t>
            </w:r>
          </w:p>
        </w:tc>
        <w:tc>
          <w:tcPr>
            <w:tcW w:w="3844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inklusionsamt@las.saarland.de</w:t>
            </w:r>
          </w:p>
        </w:tc>
      </w:tr>
      <w:tr w:rsidR="006B4343" w:rsidRPr="006B4343" w:rsidTr="006B4343">
        <w:tc>
          <w:tcPr>
            <w:tcW w:w="1526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Brandenburg</w:t>
            </w:r>
          </w:p>
        </w:tc>
        <w:tc>
          <w:tcPr>
            <w:tcW w:w="226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Landesamt für Soziales und Versorgung (LASV), Integrationsamt Außenstelle Frankfurt / Oder</w:t>
            </w:r>
          </w:p>
        </w:tc>
        <w:tc>
          <w:tcPr>
            <w:tcW w:w="193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15236 Frankfurt / Oder</w:t>
            </w:r>
          </w:p>
        </w:tc>
        <w:tc>
          <w:tcPr>
            <w:tcW w:w="3844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integrationsamt@lasv.brandenburg.de</w:t>
            </w:r>
          </w:p>
        </w:tc>
      </w:tr>
      <w:tr w:rsidR="006B4343" w:rsidRPr="006B4343" w:rsidTr="006B4343">
        <w:tc>
          <w:tcPr>
            <w:tcW w:w="1526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Brandenburg</w:t>
            </w:r>
          </w:p>
        </w:tc>
        <w:tc>
          <w:tcPr>
            <w:tcW w:w="226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Landesamt für Soziales und Versorgung (LASV), Integrationsamt Land Brandenburg</w:t>
            </w:r>
          </w:p>
        </w:tc>
        <w:tc>
          <w:tcPr>
            <w:tcW w:w="193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03048 Cottbus</w:t>
            </w:r>
          </w:p>
        </w:tc>
        <w:tc>
          <w:tcPr>
            <w:tcW w:w="3844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integrationsamt@lasv.brandenburg.de</w:t>
            </w:r>
          </w:p>
        </w:tc>
      </w:tr>
      <w:tr w:rsidR="006B4343" w:rsidRPr="006B4343" w:rsidTr="006B4343">
        <w:tc>
          <w:tcPr>
            <w:tcW w:w="1526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Brandenburg</w:t>
            </w:r>
          </w:p>
        </w:tc>
        <w:tc>
          <w:tcPr>
            <w:tcW w:w="226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Landesamt für Soziales und Versorgung, Integrationsamt, Standort Potsdam</w:t>
            </w:r>
          </w:p>
        </w:tc>
        <w:tc>
          <w:tcPr>
            <w:tcW w:w="193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14471 Potsdam</w:t>
            </w:r>
          </w:p>
        </w:tc>
        <w:tc>
          <w:tcPr>
            <w:tcW w:w="3844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integrationsamt@lasv.brandenburg.de</w:t>
            </w:r>
          </w:p>
        </w:tc>
      </w:tr>
      <w:tr w:rsidR="006B4343" w:rsidRPr="006B4343" w:rsidTr="006B4343">
        <w:tc>
          <w:tcPr>
            <w:tcW w:w="1526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Rheinland-Pfalz</w:t>
            </w:r>
          </w:p>
        </w:tc>
        <w:tc>
          <w:tcPr>
            <w:tcW w:w="226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Landesamt für Soziales, Jugend und Versorgung, Zweigstelle beim Amt für soziale Angelegenheiten, Integrationsamt</w:t>
            </w:r>
          </w:p>
        </w:tc>
        <w:tc>
          <w:tcPr>
            <w:tcW w:w="193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56073 Koblenz</w:t>
            </w:r>
          </w:p>
        </w:tc>
        <w:tc>
          <w:tcPr>
            <w:tcW w:w="3844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integrationsamt-ko@lsjv.rlp.de</w:t>
            </w:r>
          </w:p>
        </w:tc>
      </w:tr>
      <w:tr w:rsidR="006B4343" w:rsidRPr="006B4343" w:rsidTr="006B4343">
        <w:tc>
          <w:tcPr>
            <w:tcW w:w="1526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Rheinland-Pfalz</w:t>
            </w:r>
          </w:p>
        </w:tc>
        <w:tc>
          <w:tcPr>
            <w:tcW w:w="2268" w:type="dxa"/>
          </w:tcPr>
          <w:p w:rsid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 xml:space="preserve">Landesamt für Soziales, Jugend und Versorgung, Zweigstelle beim Amt für </w:t>
            </w:r>
            <w:proofErr w:type="spellStart"/>
            <w:r w:rsidRPr="006B4343">
              <w:rPr>
                <w:rFonts w:asciiTheme="majorHAnsi" w:hAnsiTheme="majorHAnsi" w:cstheme="majorHAnsi"/>
              </w:rPr>
              <w:t>soziale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6B4343">
              <w:rPr>
                <w:rFonts w:asciiTheme="majorHAnsi" w:hAnsiTheme="majorHAnsi" w:cstheme="majorHAnsi"/>
              </w:rPr>
              <w:t>Angelegenheiten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6B4343">
              <w:rPr>
                <w:rFonts w:asciiTheme="majorHAnsi" w:hAnsiTheme="majorHAnsi" w:cstheme="majorHAnsi"/>
              </w:rPr>
              <w:t>Integrationsamt</w:t>
            </w:r>
            <w:proofErr w:type="spellEnd"/>
          </w:p>
          <w:p w:rsidR="006B4343" w:rsidRDefault="006B4343" w:rsidP="006B4343">
            <w:pPr>
              <w:rPr>
                <w:rFonts w:asciiTheme="majorHAnsi" w:hAnsiTheme="majorHAnsi" w:cstheme="majorHAnsi"/>
              </w:rPr>
            </w:pPr>
          </w:p>
          <w:p w:rsidR="006B4343" w:rsidRDefault="006B4343" w:rsidP="006B4343">
            <w:pPr>
              <w:rPr>
                <w:rFonts w:asciiTheme="majorHAnsi" w:hAnsiTheme="majorHAnsi" w:cstheme="majorHAnsi"/>
              </w:rPr>
            </w:pPr>
          </w:p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93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76829 Landau</w:t>
            </w:r>
          </w:p>
        </w:tc>
        <w:tc>
          <w:tcPr>
            <w:tcW w:w="3844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integrationsamt-ld@lsjv.rlp.de</w:t>
            </w:r>
          </w:p>
        </w:tc>
      </w:tr>
    </w:tbl>
    <w:p w:rsidR="006B4343" w:rsidRDefault="006B4343">
      <w:r>
        <w:br w:type="page"/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1938"/>
        <w:gridCol w:w="17"/>
        <w:gridCol w:w="3827"/>
      </w:tblGrid>
      <w:tr w:rsidR="006B4343" w:rsidRPr="006B4343" w:rsidTr="006B4343">
        <w:tc>
          <w:tcPr>
            <w:tcW w:w="1526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  <w:b/>
                <w:bCs/>
              </w:rPr>
            </w:pPr>
            <w:r w:rsidRPr="006B4343">
              <w:rPr>
                <w:rFonts w:asciiTheme="majorHAnsi" w:hAnsiTheme="majorHAnsi" w:cstheme="majorHAnsi"/>
                <w:b/>
                <w:bCs/>
              </w:rPr>
              <w:lastRenderedPageBreak/>
              <w:t>Land</w:t>
            </w:r>
          </w:p>
        </w:tc>
        <w:tc>
          <w:tcPr>
            <w:tcW w:w="226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  <w:b/>
                <w:bCs/>
              </w:rPr>
            </w:pPr>
            <w:r w:rsidRPr="006B4343">
              <w:rPr>
                <w:rFonts w:asciiTheme="majorHAnsi" w:hAnsiTheme="majorHAnsi" w:cstheme="majorHAnsi"/>
                <w:b/>
                <w:bCs/>
              </w:rPr>
              <w:t>Amt</w:t>
            </w:r>
          </w:p>
        </w:tc>
        <w:tc>
          <w:tcPr>
            <w:tcW w:w="193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  <w:b/>
                <w:bCs/>
              </w:rPr>
            </w:pPr>
            <w:r w:rsidRPr="006B4343">
              <w:rPr>
                <w:rFonts w:asciiTheme="majorHAnsi" w:hAnsiTheme="majorHAnsi" w:cstheme="majorHAnsi"/>
                <w:b/>
                <w:bCs/>
              </w:rPr>
              <w:t>Post</w:t>
            </w:r>
          </w:p>
        </w:tc>
        <w:tc>
          <w:tcPr>
            <w:tcW w:w="3844" w:type="dxa"/>
            <w:gridSpan w:val="2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  <w:b/>
                <w:bCs/>
              </w:rPr>
            </w:pPr>
            <w:r w:rsidRPr="006B4343">
              <w:rPr>
                <w:rFonts w:asciiTheme="majorHAnsi" w:hAnsiTheme="majorHAnsi" w:cstheme="majorHAnsi"/>
                <w:b/>
                <w:bCs/>
              </w:rPr>
              <w:t>E-Mail-</w:t>
            </w:r>
            <w:proofErr w:type="spellStart"/>
            <w:r w:rsidRPr="006B4343">
              <w:rPr>
                <w:rFonts w:asciiTheme="majorHAnsi" w:hAnsiTheme="majorHAnsi" w:cstheme="majorHAnsi"/>
                <w:b/>
                <w:bCs/>
              </w:rPr>
              <w:t>Adresse</w:t>
            </w:r>
            <w:proofErr w:type="spellEnd"/>
          </w:p>
        </w:tc>
      </w:tr>
      <w:tr w:rsidR="006B4343" w:rsidRPr="006B4343" w:rsidTr="006B4343">
        <w:tc>
          <w:tcPr>
            <w:tcW w:w="1526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proofErr w:type="spellStart"/>
            <w:r w:rsidRPr="006B4343">
              <w:rPr>
                <w:rFonts w:asciiTheme="majorHAnsi" w:hAnsiTheme="majorHAnsi" w:cstheme="majorHAnsi"/>
              </w:rPr>
              <w:t>Rheinland</w:t>
            </w:r>
            <w:proofErr w:type="spellEnd"/>
            <w:r w:rsidRPr="006B4343">
              <w:rPr>
                <w:rFonts w:asciiTheme="majorHAnsi" w:hAnsiTheme="majorHAnsi" w:cstheme="majorHAnsi"/>
              </w:rPr>
              <w:t>-Pfalz</w:t>
            </w:r>
          </w:p>
        </w:tc>
        <w:tc>
          <w:tcPr>
            <w:tcW w:w="226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Landesamt für Soziales, Jugend und Versorgung, Zweigstelle beim Amt für soziale Angelegenheiten, Integrationsamt</w:t>
            </w:r>
          </w:p>
        </w:tc>
        <w:tc>
          <w:tcPr>
            <w:tcW w:w="193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54292 Trier</w:t>
            </w:r>
          </w:p>
        </w:tc>
        <w:tc>
          <w:tcPr>
            <w:tcW w:w="3844" w:type="dxa"/>
            <w:gridSpan w:val="2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integrationsamt-tr@lsjv.rlp.de</w:t>
            </w:r>
          </w:p>
        </w:tc>
      </w:tr>
      <w:tr w:rsidR="006B4343" w:rsidRPr="006B4343" w:rsidTr="006B4343">
        <w:tc>
          <w:tcPr>
            <w:tcW w:w="1526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Rheinland-Pfalz</w:t>
            </w:r>
          </w:p>
        </w:tc>
        <w:tc>
          <w:tcPr>
            <w:tcW w:w="226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Landesamt für Soziales, Jugend und Versorgung, Integrationsamt, Zentrale</w:t>
            </w:r>
          </w:p>
        </w:tc>
        <w:tc>
          <w:tcPr>
            <w:tcW w:w="193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55118 Mainz</w:t>
            </w:r>
          </w:p>
        </w:tc>
        <w:tc>
          <w:tcPr>
            <w:tcW w:w="3844" w:type="dxa"/>
            <w:gridSpan w:val="2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integrationsamt@lsjv.rlp.de</w:t>
            </w:r>
          </w:p>
        </w:tc>
      </w:tr>
      <w:tr w:rsidR="006B4343" w:rsidRPr="006B4343" w:rsidTr="006B4343">
        <w:tc>
          <w:tcPr>
            <w:tcW w:w="1526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Sachsen-Anhalt</w:t>
            </w:r>
          </w:p>
        </w:tc>
        <w:tc>
          <w:tcPr>
            <w:tcW w:w="226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Landesverwaltungsamt Sachsen-Anhalt, Integrationsamt Halle</w:t>
            </w:r>
          </w:p>
        </w:tc>
        <w:tc>
          <w:tcPr>
            <w:tcW w:w="193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06108 Halle</w:t>
            </w:r>
          </w:p>
        </w:tc>
        <w:tc>
          <w:tcPr>
            <w:tcW w:w="3844" w:type="dxa"/>
            <w:gridSpan w:val="2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Keine E-Mail-Adresse angegeben</w:t>
            </w:r>
          </w:p>
        </w:tc>
      </w:tr>
      <w:tr w:rsidR="006B4343" w:rsidRPr="006B4343" w:rsidTr="006B4343">
        <w:tc>
          <w:tcPr>
            <w:tcW w:w="1526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Sachsen-Anhalt</w:t>
            </w:r>
          </w:p>
        </w:tc>
        <w:tc>
          <w:tcPr>
            <w:tcW w:w="226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Landesverwaltungsamt Sachsen-Anhalt, Integrationsamt Magdeburg</w:t>
            </w:r>
          </w:p>
        </w:tc>
        <w:tc>
          <w:tcPr>
            <w:tcW w:w="193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39108 Magdeburg</w:t>
            </w:r>
          </w:p>
        </w:tc>
        <w:tc>
          <w:tcPr>
            <w:tcW w:w="3844" w:type="dxa"/>
            <w:gridSpan w:val="2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Keine E-Mail-Adresse angegeben</w:t>
            </w:r>
          </w:p>
        </w:tc>
      </w:tr>
      <w:tr w:rsidR="006B4343" w:rsidRPr="006B4343" w:rsidTr="006B4343">
        <w:tc>
          <w:tcPr>
            <w:tcW w:w="1526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Hessen</w:t>
            </w:r>
          </w:p>
        </w:tc>
        <w:tc>
          <w:tcPr>
            <w:tcW w:w="226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Landeswohlfahrtsverband Hessen, Integrationsamt Darmstadt</w:t>
            </w:r>
          </w:p>
        </w:tc>
        <w:tc>
          <w:tcPr>
            <w:tcW w:w="193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64293 Darmstadt</w:t>
            </w:r>
          </w:p>
        </w:tc>
        <w:tc>
          <w:tcPr>
            <w:tcW w:w="3844" w:type="dxa"/>
            <w:gridSpan w:val="2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kontakt-integrationsamt@lwv-hessen.de</w:t>
            </w:r>
          </w:p>
        </w:tc>
      </w:tr>
      <w:tr w:rsidR="006B4343" w:rsidRPr="006B4343" w:rsidTr="006B4343">
        <w:tc>
          <w:tcPr>
            <w:tcW w:w="1526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Hessen</w:t>
            </w:r>
          </w:p>
        </w:tc>
        <w:tc>
          <w:tcPr>
            <w:tcW w:w="226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Landeswohlfahrtsverband Hessen, Integrationsamt Kassel</w:t>
            </w:r>
          </w:p>
        </w:tc>
        <w:tc>
          <w:tcPr>
            <w:tcW w:w="193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34117 Kassel</w:t>
            </w:r>
          </w:p>
        </w:tc>
        <w:tc>
          <w:tcPr>
            <w:tcW w:w="3844" w:type="dxa"/>
            <w:gridSpan w:val="2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kontakt-integrationsamt@lwv-hessen.de</w:t>
            </w:r>
          </w:p>
        </w:tc>
      </w:tr>
      <w:tr w:rsidR="006B4343" w:rsidRPr="006B4343" w:rsidTr="006B4343">
        <w:tc>
          <w:tcPr>
            <w:tcW w:w="1526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Hessen</w:t>
            </w:r>
          </w:p>
        </w:tc>
        <w:tc>
          <w:tcPr>
            <w:tcW w:w="226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Landeswohlfahrtsverband Hessen, Integrationsamt Wiesbaden</w:t>
            </w:r>
          </w:p>
        </w:tc>
        <w:tc>
          <w:tcPr>
            <w:tcW w:w="193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65189 Wiesbaden</w:t>
            </w:r>
          </w:p>
        </w:tc>
        <w:tc>
          <w:tcPr>
            <w:tcW w:w="3844" w:type="dxa"/>
            <w:gridSpan w:val="2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kontakt-integrationsamt@lwv-hessen.de</w:t>
            </w:r>
          </w:p>
        </w:tc>
      </w:tr>
      <w:tr w:rsidR="006B4343" w:rsidRPr="006B4343" w:rsidTr="006B4343">
        <w:tc>
          <w:tcPr>
            <w:tcW w:w="1526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Hessen</w:t>
            </w:r>
          </w:p>
        </w:tc>
        <w:tc>
          <w:tcPr>
            <w:tcW w:w="2268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 xml:space="preserve">Landeswohlfahrtsverband Hessen, </w:t>
            </w:r>
            <w:proofErr w:type="spellStart"/>
            <w:r w:rsidRPr="006B4343">
              <w:rPr>
                <w:rFonts w:asciiTheme="majorHAnsi" w:hAnsiTheme="majorHAnsi" w:cstheme="majorHAnsi"/>
              </w:rPr>
              <w:t>Integrationsamt</w:t>
            </w:r>
            <w:proofErr w:type="spellEnd"/>
            <w:r w:rsidRPr="006B4343">
              <w:rPr>
                <w:rFonts w:asciiTheme="majorHAnsi" w:hAnsiTheme="majorHAnsi" w:cstheme="majorHAnsi"/>
              </w:rPr>
              <w:t xml:space="preserve"> Kassel</w:t>
            </w:r>
          </w:p>
        </w:tc>
        <w:tc>
          <w:tcPr>
            <w:tcW w:w="1955" w:type="dxa"/>
            <w:gridSpan w:val="2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34117 Kassel</w:t>
            </w:r>
          </w:p>
        </w:tc>
        <w:tc>
          <w:tcPr>
            <w:tcW w:w="3827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hyperlink r:id="rId6" w:history="1">
              <w:r w:rsidRPr="006B4343">
                <w:rPr>
                  <w:rFonts w:asciiTheme="majorHAnsi" w:hAnsiTheme="majorHAnsi" w:cstheme="majorHAnsi"/>
                </w:rPr>
                <w:t>kontakt-integrationsamt@lwv-hessen.de</w:t>
              </w:r>
            </w:hyperlink>
          </w:p>
        </w:tc>
      </w:tr>
      <w:tr w:rsidR="006B4343" w:rsidRPr="006B4343" w:rsidTr="006B4343">
        <w:tc>
          <w:tcPr>
            <w:tcW w:w="1526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Hessen</w:t>
            </w:r>
          </w:p>
        </w:tc>
        <w:tc>
          <w:tcPr>
            <w:tcW w:w="2268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Landeswohlfahrtsverband Hessen, Integrationsamt Wiesbaden</w:t>
            </w:r>
          </w:p>
        </w:tc>
        <w:tc>
          <w:tcPr>
            <w:tcW w:w="1955" w:type="dxa"/>
            <w:gridSpan w:val="2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65189 Wiesbaden</w:t>
            </w:r>
          </w:p>
        </w:tc>
        <w:tc>
          <w:tcPr>
            <w:tcW w:w="3827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hyperlink r:id="rId7" w:history="1">
              <w:r w:rsidRPr="006B4343">
                <w:rPr>
                  <w:rFonts w:asciiTheme="majorHAnsi" w:hAnsiTheme="majorHAnsi" w:cstheme="majorHAnsi"/>
                </w:rPr>
                <w:t>kontakt-integrationsamt@lwv-hessen.de</w:t>
              </w:r>
            </w:hyperlink>
          </w:p>
        </w:tc>
      </w:tr>
      <w:tr w:rsidR="006B4343" w:rsidRPr="006B4343" w:rsidTr="006B4343">
        <w:tc>
          <w:tcPr>
            <w:tcW w:w="1526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Nordrhein-Westfalen</w:t>
            </w:r>
          </w:p>
        </w:tc>
        <w:tc>
          <w:tcPr>
            <w:tcW w:w="2268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Landschaftsverband Rheinland, LVR, Inklusionsamt</w:t>
            </w:r>
          </w:p>
        </w:tc>
        <w:tc>
          <w:tcPr>
            <w:tcW w:w="1955" w:type="dxa"/>
            <w:gridSpan w:val="2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50679 Köln</w:t>
            </w:r>
          </w:p>
        </w:tc>
        <w:tc>
          <w:tcPr>
            <w:tcW w:w="3827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hyperlink r:id="rId8" w:history="1">
              <w:r w:rsidRPr="006B4343">
                <w:rPr>
                  <w:rFonts w:asciiTheme="majorHAnsi" w:hAnsiTheme="majorHAnsi" w:cstheme="majorHAnsi"/>
                </w:rPr>
                <w:t>inklusionsamt@lvr.de</w:t>
              </w:r>
            </w:hyperlink>
          </w:p>
        </w:tc>
      </w:tr>
      <w:tr w:rsidR="006B4343" w:rsidRPr="006B4343" w:rsidTr="006B4343">
        <w:tc>
          <w:tcPr>
            <w:tcW w:w="1526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Nordrhein-Westfalen</w:t>
            </w:r>
          </w:p>
        </w:tc>
        <w:tc>
          <w:tcPr>
            <w:tcW w:w="2268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Landschaftsverband Westfalen-Lippe LWL, Inklusionsamt</w:t>
            </w:r>
          </w:p>
        </w:tc>
        <w:tc>
          <w:tcPr>
            <w:tcW w:w="1955" w:type="dxa"/>
            <w:gridSpan w:val="2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48143 Münster</w:t>
            </w:r>
          </w:p>
        </w:tc>
        <w:tc>
          <w:tcPr>
            <w:tcW w:w="3827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hyperlink r:id="rId9" w:history="1">
              <w:r w:rsidRPr="006B4343">
                <w:rPr>
                  <w:rFonts w:asciiTheme="majorHAnsi" w:hAnsiTheme="majorHAnsi" w:cstheme="majorHAnsi"/>
                </w:rPr>
                <w:t>inklusionsamt-arbeit@lwl.org</w:t>
              </w:r>
            </w:hyperlink>
          </w:p>
        </w:tc>
      </w:tr>
    </w:tbl>
    <w:tbl>
      <w:tblPr>
        <w:tblStyle w:val="Tabellenraster"/>
        <w:tblpPr w:leftFromText="141" w:rightFromText="141" w:vertAnchor="text" w:tblpY="-15"/>
        <w:tblOverlap w:val="never"/>
        <w:tblW w:w="9606" w:type="dxa"/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1984"/>
        <w:gridCol w:w="3828"/>
      </w:tblGrid>
      <w:tr w:rsidR="006B4343" w:rsidRPr="006B4343" w:rsidTr="006B4343">
        <w:tc>
          <w:tcPr>
            <w:tcW w:w="1526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Schleswig-Holstein</w:t>
            </w:r>
          </w:p>
        </w:tc>
        <w:tc>
          <w:tcPr>
            <w:tcW w:w="2268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Ministerium für Soziales, Gesundheit, Jugend, Familie und Senioren des Landes Schleswig-Holstein, Integrationsamt Schleswig-Holstein</w:t>
            </w:r>
          </w:p>
        </w:tc>
        <w:tc>
          <w:tcPr>
            <w:tcW w:w="1984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24143 Kiel</w:t>
            </w:r>
          </w:p>
        </w:tc>
        <w:tc>
          <w:tcPr>
            <w:tcW w:w="3828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hyperlink r:id="rId10" w:history="1">
              <w:r w:rsidRPr="006B4343">
                <w:rPr>
                  <w:rFonts w:asciiTheme="majorHAnsi" w:hAnsiTheme="majorHAnsi" w:cstheme="majorHAnsi"/>
                </w:rPr>
                <w:t>post.ina@sozmi.landsh.de</w:t>
              </w:r>
            </w:hyperlink>
          </w:p>
        </w:tc>
      </w:tr>
    </w:tbl>
    <w:p w:rsidR="006B4343" w:rsidRDefault="006B4343"/>
    <w:tbl>
      <w:tblPr>
        <w:tblStyle w:val="Tabellenraster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1701"/>
        <w:gridCol w:w="3827"/>
      </w:tblGrid>
      <w:tr w:rsidR="006B4343" w:rsidRPr="006B4343" w:rsidTr="006B4343">
        <w:tc>
          <w:tcPr>
            <w:tcW w:w="166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  <w:b/>
                <w:bCs/>
              </w:rPr>
            </w:pPr>
            <w:r w:rsidRPr="006B4343">
              <w:rPr>
                <w:rFonts w:asciiTheme="majorHAnsi" w:hAnsiTheme="majorHAnsi" w:cstheme="majorHAnsi"/>
                <w:b/>
                <w:bCs/>
              </w:rPr>
              <w:t>Land</w:t>
            </w:r>
          </w:p>
        </w:tc>
        <w:tc>
          <w:tcPr>
            <w:tcW w:w="1984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  <w:b/>
                <w:bCs/>
              </w:rPr>
            </w:pPr>
            <w:r w:rsidRPr="006B4343">
              <w:rPr>
                <w:rFonts w:asciiTheme="majorHAnsi" w:hAnsiTheme="majorHAnsi" w:cstheme="majorHAnsi"/>
                <w:b/>
                <w:bCs/>
              </w:rPr>
              <w:t>Amt</w:t>
            </w:r>
          </w:p>
        </w:tc>
        <w:tc>
          <w:tcPr>
            <w:tcW w:w="1701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  <w:b/>
                <w:bCs/>
              </w:rPr>
            </w:pPr>
            <w:r w:rsidRPr="006B4343">
              <w:rPr>
                <w:rFonts w:asciiTheme="majorHAnsi" w:hAnsiTheme="majorHAnsi" w:cstheme="majorHAnsi"/>
                <w:b/>
                <w:bCs/>
              </w:rPr>
              <w:t>Post</w:t>
            </w:r>
          </w:p>
        </w:tc>
        <w:tc>
          <w:tcPr>
            <w:tcW w:w="3827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  <w:b/>
                <w:bCs/>
              </w:rPr>
            </w:pPr>
            <w:r w:rsidRPr="006B4343">
              <w:rPr>
                <w:rFonts w:asciiTheme="majorHAnsi" w:hAnsiTheme="majorHAnsi" w:cstheme="majorHAnsi"/>
                <w:b/>
                <w:bCs/>
              </w:rPr>
              <w:t>E-Mail-</w:t>
            </w:r>
            <w:proofErr w:type="spellStart"/>
            <w:r w:rsidRPr="006B4343">
              <w:rPr>
                <w:rFonts w:asciiTheme="majorHAnsi" w:hAnsiTheme="majorHAnsi" w:cstheme="majorHAnsi"/>
                <w:b/>
                <w:bCs/>
              </w:rPr>
              <w:t>Adresse</w:t>
            </w:r>
            <w:proofErr w:type="spellEnd"/>
          </w:p>
        </w:tc>
      </w:tr>
      <w:tr w:rsidR="006B4343" w:rsidRPr="006B4343" w:rsidTr="006B4343">
        <w:tc>
          <w:tcPr>
            <w:tcW w:w="1668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Niedersachsen</w:t>
            </w:r>
          </w:p>
        </w:tc>
        <w:tc>
          <w:tcPr>
            <w:tcW w:w="1984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Niedersächsisches Landesamt für Soziales, Jugend und Familie, Integrationsamt</w:t>
            </w:r>
          </w:p>
        </w:tc>
        <w:tc>
          <w:tcPr>
            <w:tcW w:w="1701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31134 Hildesheim</w:t>
            </w:r>
          </w:p>
        </w:tc>
        <w:tc>
          <w:tcPr>
            <w:tcW w:w="3827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hyperlink r:id="rId11" w:history="1">
              <w:r w:rsidRPr="006B4343">
                <w:rPr>
                  <w:rFonts w:asciiTheme="majorHAnsi" w:hAnsiTheme="majorHAnsi" w:cstheme="majorHAnsi"/>
                </w:rPr>
                <w:t>integrationsamt@ls.niedersachsen.de</w:t>
              </w:r>
            </w:hyperlink>
          </w:p>
        </w:tc>
      </w:tr>
      <w:tr w:rsidR="006B4343" w:rsidRPr="006B4343" w:rsidTr="006B4343">
        <w:tc>
          <w:tcPr>
            <w:tcW w:w="1668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Niedersachsen</w:t>
            </w:r>
          </w:p>
        </w:tc>
        <w:tc>
          <w:tcPr>
            <w:tcW w:w="1984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Niedersächsisches Landesamt für Soziales, Jugend und Familie, Integrationsamt, Team Oldenburg</w:t>
            </w:r>
          </w:p>
        </w:tc>
        <w:tc>
          <w:tcPr>
            <w:tcW w:w="1701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26122 Oldenburg</w:t>
            </w:r>
          </w:p>
        </w:tc>
        <w:tc>
          <w:tcPr>
            <w:tcW w:w="3827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hyperlink r:id="rId12" w:history="1">
              <w:r w:rsidRPr="006B4343">
                <w:rPr>
                  <w:rFonts w:asciiTheme="majorHAnsi" w:hAnsiTheme="majorHAnsi" w:cstheme="majorHAnsi"/>
                </w:rPr>
                <w:t>oldenburg@ls.niedersachsen.de</w:t>
              </w:r>
            </w:hyperlink>
          </w:p>
        </w:tc>
      </w:tr>
      <w:tr w:rsidR="006B4343" w:rsidRPr="006B4343" w:rsidTr="006B4343">
        <w:tc>
          <w:tcPr>
            <w:tcW w:w="1668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Thüringen</w:t>
            </w:r>
          </w:p>
        </w:tc>
        <w:tc>
          <w:tcPr>
            <w:tcW w:w="1984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Thüringer Landesverwaltungsamt, Integrationsamt Gera</w:t>
            </w:r>
          </w:p>
        </w:tc>
        <w:tc>
          <w:tcPr>
            <w:tcW w:w="1701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07545 Gera</w:t>
            </w:r>
          </w:p>
        </w:tc>
        <w:tc>
          <w:tcPr>
            <w:tcW w:w="3827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hyperlink r:id="rId13" w:history="1">
              <w:r w:rsidRPr="006B4343">
                <w:rPr>
                  <w:rFonts w:asciiTheme="majorHAnsi" w:hAnsiTheme="majorHAnsi" w:cstheme="majorHAnsi"/>
                </w:rPr>
                <w:t>integrationsamt.gera@tlvwa.thueringen.de</w:t>
              </w:r>
            </w:hyperlink>
          </w:p>
        </w:tc>
      </w:tr>
      <w:tr w:rsidR="006B4343" w:rsidRPr="006B4343" w:rsidTr="006B4343">
        <w:tc>
          <w:tcPr>
            <w:tcW w:w="1668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Thüringen</w:t>
            </w:r>
          </w:p>
        </w:tc>
        <w:tc>
          <w:tcPr>
            <w:tcW w:w="1984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Thüringer Landesverwaltungsamt, Integrationsamt Suhl</w:t>
            </w:r>
          </w:p>
        </w:tc>
        <w:tc>
          <w:tcPr>
            <w:tcW w:w="1701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98527 Suhl</w:t>
            </w:r>
          </w:p>
        </w:tc>
        <w:tc>
          <w:tcPr>
            <w:tcW w:w="3827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hyperlink r:id="rId14" w:history="1">
              <w:r w:rsidRPr="006B4343">
                <w:rPr>
                  <w:rFonts w:asciiTheme="majorHAnsi" w:hAnsiTheme="majorHAnsi" w:cstheme="majorHAnsi"/>
                </w:rPr>
                <w:t>integrationsamt@tlvwa.thueringen.de</w:t>
              </w:r>
            </w:hyperlink>
          </w:p>
        </w:tc>
      </w:tr>
      <w:tr w:rsidR="006B4343" w:rsidRPr="006B4343" w:rsidTr="006B4343">
        <w:tc>
          <w:tcPr>
            <w:tcW w:w="1668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Thüringen</w:t>
            </w:r>
          </w:p>
        </w:tc>
        <w:tc>
          <w:tcPr>
            <w:tcW w:w="1984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Thüringer Landesverwaltungsamt, Integrationsamt Weimar</w:t>
            </w:r>
          </w:p>
        </w:tc>
        <w:tc>
          <w:tcPr>
            <w:tcW w:w="1701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99423 Weimar</w:t>
            </w:r>
          </w:p>
        </w:tc>
        <w:tc>
          <w:tcPr>
            <w:tcW w:w="3827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hyperlink r:id="rId15" w:history="1">
              <w:r w:rsidRPr="006B4343">
                <w:rPr>
                  <w:rFonts w:asciiTheme="majorHAnsi" w:hAnsiTheme="majorHAnsi" w:cstheme="majorHAnsi"/>
                </w:rPr>
                <w:t>integrationsamt.weimar@tlvwa.thueringen.de</w:t>
              </w:r>
            </w:hyperlink>
          </w:p>
        </w:tc>
      </w:tr>
      <w:tr w:rsidR="006B4343" w:rsidRPr="006B4343" w:rsidTr="006B4343">
        <w:tc>
          <w:tcPr>
            <w:tcW w:w="1668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Bayern</w:t>
            </w:r>
          </w:p>
        </w:tc>
        <w:tc>
          <w:tcPr>
            <w:tcW w:w="1984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Zentrum Bayern Familie und Soziales, Region Mittelfranken, Inklusionsamt</w:t>
            </w:r>
          </w:p>
        </w:tc>
        <w:tc>
          <w:tcPr>
            <w:tcW w:w="1701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90429 Nürnberg</w:t>
            </w:r>
          </w:p>
        </w:tc>
        <w:tc>
          <w:tcPr>
            <w:tcW w:w="3827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Keine E-Mail-Adresse angegeben</w:t>
            </w:r>
          </w:p>
        </w:tc>
      </w:tr>
      <w:tr w:rsidR="006B4343" w:rsidRPr="006B4343" w:rsidTr="006B4343">
        <w:tc>
          <w:tcPr>
            <w:tcW w:w="1668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Bayern</w:t>
            </w:r>
          </w:p>
        </w:tc>
        <w:tc>
          <w:tcPr>
            <w:tcW w:w="1984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Zentrum Bayern Familie und Soziales, Region Niederbayern, Inklusionsamt</w:t>
            </w:r>
          </w:p>
        </w:tc>
        <w:tc>
          <w:tcPr>
            <w:tcW w:w="1701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84028 Landshut</w:t>
            </w:r>
          </w:p>
        </w:tc>
        <w:tc>
          <w:tcPr>
            <w:tcW w:w="3827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Keine E-Mail-Adresse angegeben</w:t>
            </w:r>
          </w:p>
        </w:tc>
      </w:tr>
      <w:tr w:rsidR="006B4343" w:rsidRPr="006B4343" w:rsidTr="006B4343">
        <w:tc>
          <w:tcPr>
            <w:tcW w:w="1668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Bayern</w:t>
            </w:r>
          </w:p>
        </w:tc>
        <w:tc>
          <w:tcPr>
            <w:tcW w:w="1984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Zentrum Bayern Familie und Soziales, Region Oberbayern (München), Inklusionsamt</w:t>
            </w:r>
          </w:p>
        </w:tc>
        <w:tc>
          <w:tcPr>
            <w:tcW w:w="1701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80634 München</w:t>
            </w:r>
          </w:p>
        </w:tc>
        <w:tc>
          <w:tcPr>
            <w:tcW w:w="3827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Keine E-Mail-Adresse angegeben</w:t>
            </w:r>
          </w:p>
        </w:tc>
      </w:tr>
      <w:tr w:rsidR="006B4343" w:rsidRPr="006B4343" w:rsidTr="006B4343">
        <w:tc>
          <w:tcPr>
            <w:tcW w:w="1668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Bayern</w:t>
            </w:r>
          </w:p>
        </w:tc>
        <w:tc>
          <w:tcPr>
            <w:tcW w:w="1984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Zentrum Bayern Familie und Soziales, Region Oberfranken, Inklusionsamt</w:t>
            </w:r>
          </w:p>
        </w:tc>
        <w:tc>
          <w:tcPr>
            <w:tcW w:w="1701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95447 Bayreuth</w:t>
            </w:r>
          </w:p>
        </w:tc>
        <w:tc>
          <w:tcPr>
            <w:tcW w:w="3827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Keine E-Mail-Adresse angegeben</w:t>
            </w:r>
          </w:p>
        </w:tc>
      </w:tr>
    </w:tbl>
    <w:p w:rsidR="006B4343" w:rsidRDefault="006B4343">
      <w:r>
        <w:br w:type="page"/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1701"/>
        <w:gridCol w:w="3827"/>
      </w:tblGrid>
      <w:tr w:rsidR="006B4343" w:rsidRPr="006B4343" w:rsidTr="006B4343">
        <w:tc>
          <w:tcPr>
            <w:tcW w:w="1668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  <w:b/>
                <w:bCs/>
              </w:rPr>
            </w:pPr>
            <w:r w:rsidRPr="006B4343">
              <w:rPr>
                <w:rFonts w:asciiTheme="majorHAnsi" w:hAnsiTheme="majorHAnsi" w:cstheme="majorHAnsi"/>
                <w:b/>
                <w:bCs/>
              </w:rPr>
              <w:lastRenderedPageBreak/>
              <w:t>Land</w:t>
            </w:r>
          </w:p>
        </w:tc>
        <w:tc>
          <w:tcPr>
            <w:tcW w:w="1984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  <w:b/>
                <w:bCs/>
              </w:rPr>
            </w:pPr>
            <w:r w:rsidRPr="006B4343">
              <w:rPr>
                <w:rFonts w:asciiTheme="majorHAnsi" w:hAnsiTheme="majorHAnsi" w:cstheme="majorHAnsi"/>
                <w:b/>
                <w:bCs/>
              </w:rPr>
              <w:t>Amt</w:t>
            </w:r>
          </w:p>
        </w:tc>
        <w:tc>
          <w:tcPr>
            <w:tcW w:w="1701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  <w:b/>
                <w:bCs/>
              </w:rPr>
            </w:pPr>
            <w:r w:rsidRPr="006B4343">
              <w:rPr>
                <w:rFonts w:asciiTheme="majorHAnsi" w:hAnsiTheme="majorHAnsi" w:cstheme="majorHAnsi"/>
                <w:b/>
                <w:bCs/>
              </w:rPr>
              <w:t>Post</w:t>
            </w:r>
          </w:p>
        </w:tc>
        <w:tc>
          <w:tcPr>
            <w:tcW w:w="3827" w:type="dxa"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  <w:b/>
                <w:bCs/>
              </w:rPr>
            </w:pPr>
            <w:r w:rsidRPr="006B4343">
              <w:rPr>
                <w:rFonts w:asciiTheme="majorHAnsi" w:hAnsiTheme="majorHAnsi" w:cstheme="majorHAnsi"/>
                <w:b/>
                <w:bCs/>
              </w:rPr>
              <w:t>E-Mail-</w:t>
            </w:r>
            <w:proofErr w:type="spellStart"/>
            <w:r w:rsidRPr="006B4343">
              <w:rPr>
                <w:rFonts w:asciiTheme="majorHAnsi" w:hAnsiTheme="majorHAnsi" w:cstheme="majorHAnsi"/>
                <w:b/>
                <w:bCs/>
              </w:rPr>
              <w:t>Adresse</w:t>
            </w:r>
            <w:proofErr w:type="spellEnd"/>
          </w:p>
        </w:tc>
      </w:tr>
      <w:tr w:rsidR="006B4343" w:rsidRPr="006B4343" w:rsidTr="006B4343">
        <w:tc>
          <w:tcPr>
            <w:tcW w:w="1668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Bayern</w:t>
            </w:r>
          </w:p>
        </w:tc>
        <w:tc>
          <w:tcPr>
            <w:tcW w:w="1984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Zentrum Bayern Familie und Soziales, Region Oberpfalz, Inklusionsamt</w:t>
            </w:r>
          </w:p>
        </w:tc>
        <w:tc>
          <w:tcPr>
            <w:tcW w:w="1701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93053 Regensburg</w:t>
            </w:r>
          </w:p>
        </w:tc>
        <w:tc>
          <w:tcPr>
            <w:tcW w:w="3827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Keine E-Mail-Adresse angegeben</w:t>
            </w:r>
          </w:p>
        </w:tc>
      </w:tr>
      <w:tr w:rsidR="006B4343" w:rsidRPr="006B4343" w:rsidTr="006B4343">
        <w:tc>
          <w:tcPr>
            <w:tcW w:w="1668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Bayern</w:t>
            </w:r>
          </w:p>
        </w:tc>
        <w:tc>
          <w:tcPr>
            <w:tcW w:w="1984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Zentrum Bayern Familie und Soziales, Region Schwaben, Inklusionsamt</w:t>
            </w:r>
          </w:p>
        </w:tc>
        <w:tc>
          <w:tcPr>
            <w:tcW w:w="1701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86159 Augsburg</w:t>
            </w:r>
          </w:p>
        </w:tc>
        <w:tc>
          <w:tcPr>
            <w:tcW w:w="3827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Keine E-Mail-Adresse angegeben</w:t>
            </w:r>
          </w:p>
        </w:tc>
      </w:tr>
      <w:tr w:rsidR="006B4343" w:rsidRPr="006B4343" w:rsidTr="006B4343">
        <w:tc>
          <w:tcPr>
            <w:tcW w:w="1668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Bayern</w:t>
            </w:r>
          </w:p>
        </w:tc>
        <w:tc>
          <w:tcPr>
            <w:tcW w:w="1984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Zentrum Bayern Familie und Soziales, Region Unterfranken, Inklusionsamt</w:t>
            </w:r>
          </w:p>
        </w:tc>
        <w:tc>
          <w:tcPr>
            <w:tcW w:w="1701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97082 Würzburg</w:t>
            </w:r>
          </w:p>
        </w:tc>
        <w:tc>
          <w:tcPr>
            <w:tcW w:w="3827" w:type="dxa"/>
            <w:hideMark/>
          </w:tcPr>
          <w:p w:rsidR="006B4343" w:rsidRPr="006B4343" w:rsidRDefault="006B4343" w:rsidP="006B4343">
            <w:pPr>
              <w:rPr>
                <w:rFonts w:asciiTheme="majorHAnsi" w:hAnsiTheme="majorHAnsi" w:cstheme="majorHAnsi"/>
              </w:rPr>
            </w:pPr>
            <w:r w:rsidRPr="006B4343">
              <w:rPr>
                <w:rFonts w:asciiTheme="majorHAnsi" w:hAnsiTheme="majorHAnsi" w:cstheme="majorHAnsi"/>
              </w:rPr>
              <w:t>Keine E-Mail-Adresse angegeben</w:t>
            </w:r>
          </w:p>
        </w:tc>
      </w:tr>
    </w:tbl>
    <w:p w:rsidR="007524A1" w:rsidRPr="006B4343" w:rsidRDefault="006B4343" w:rsidP="006B4343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textWrapping" w:clear="all"/>
      </w:r>
    </w:p>
    <w:sectPr w:rsidR="007524A1" w:rsidRPr="006B4343" w:rsidSect="006B4343">
      <w:pgSz w:w="12240" w:h="15840"/>
      <w:pgMar w:top="1134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23984789">
    <w:abstractNumId w:val="8"/>
  </w:num>
  <w:num w:numId="2" w16cid:durableId="472328832">
    <w:abstractNumId w:val="6"/>
  </w:num>
  <w:num w:numId="3" w16cid:durableId="236213860">
    <w:abstractNumId w:val="5"/>
  </w:num>
  <w:num w:numId="4" w16cid:durableId="191113964">
    <w:abstractNumId w:val="4"/>
  </w:num>
  <w:num w:numId="5" w16cid:durableId="1820684717">
    <w:abstractNumId w:val="7"/>
  </w:num>
  <w:num w:numId="6" w16cid:durableId="282540658">
    <w:abstractNumId w:val="3"/>
  </w:num>
  <w:num w:numId="7" w16cid:durableId="11732038">
    <w:abstractNumId w:val="2"/>
  </w:num>
  <w:num w:numId="8" w16cid:durableId="397899758">
    <w:abstractNumId w:val="1"/>
  </w:num>
  <w:num w:numId="9" w16cid:durableId="52000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3572CC"/>
    <w:rsid w:val="006B4343"/>
    <w:rsid w:val="007524A1"/>
    <w:rsid w:val="007B7494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642804"/>
  <w14:defaultImageDpi w14:val="300"/>
  <w15:docId w15:val="{70FA1EA9-517C-C142-8565-6E8013F72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StandardWeb">
    <w:name w:val="Normal (Web)"/>
    <w:basedOn w:val="Standard"/>
    <w:uiPriority w:val="99"/>
    <w:semiHidden/>
    <w:unhideWhenUsed/>
    <w:rsid w:val="006B4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Hyperlink">
    <w:name w:val="Hyperlink"/>
    <w:basedOn w:val="Absatz-Standardschriftart"/>
    <w:uiPriority w:val="99"/>
    <w:unhideWhenUsed/>
    <w:rsid w:val="006B4343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B43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6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klusionsamt@lvr.de" TargetMode="External"/><Relationship Id="rId13" Type="http://schemas.openxmlformats.org/officeDocument/2006/relationships/hyperlink" Target="mailto:integrationsamt.gera@tlvwa.thueringen.de" TargetMode="External"/><Relationship Id="rId3" Type="http://schemas.openxmlformats.org/officeDocument/2006/relationships/styles" Target="styles.xml"/><Relationship Id="rId7" Type="http://schemas.openxmlformats.org/officeDocument/2006/relationships/hyperlink" Target="mailto:kontakt-integrationsamt@lwv-hessen.de" TargetMode="External"/><Relationship Id="rId12" Type="http://schemas.openxmlformats.org/officeDocument/2006/relationships/hyperlink" Target="mailto:oldenburg@ls.niedersachsen.d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kontakt-integrationsamt@lwv-hessen.de" TargetMode="External"/><Relationship Id="rId11" Type="http://schemas.openxmlformats.org/officeDocument/2006/relationships/hyperlink" Target="mailto:integrationsamt@ls.niedersachsen.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tegrationsamt.weimar@tlvwa.thueringen.de" TargetMode="External"/><Relationship Id="rId10" Type="http://schemas.openxmlformats.org/officeDocument/2006/relationships/hyperlink" Target="mailto:post.ina@sozmi.landsh.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klusionsamt-arbeit@lwl.org" TargetMode="External"/><Relationship Id="rId14" Type="http://schemas.openxmlformats.org/officeDocument/2006/relationships/hyperlink" Target="mailto:integrationsamt@tlvwa.thueringen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731</Words>
  <Characters>5602</Characters>
  <Application>Microsoft Office Word</Application>
  <DocSecurity>0</DocSecurity>
  <Lines>93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6304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Anja Lehmann</cp:lastModifiedBy>
  <cp:revision>2</cp:revision>
  <dcterms:created xsi:type="dcterms:W3CDTF">2025-07-18T10:40:00Z</dcterms:created>
  <dcterms:modified xsi:type="dcterms:W3CDTF">2025-07-18T10:40:00Z</dcterms:modified>
  <cp:category/>
</cp:coreProperties>
</file>