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7D7E" w:rsidRPr="00AC7D7E" w:rsidRDefault="00AC7D7E" w:rsidP="00AC7D7E">
      <w:pPr>
        <w:pStyle w:val="p1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AC7D7E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Das sind die aktuellen Pauschbeträge (seit 2021 unverändert)</w:t>
      </w:r>
    </w:p>
    <w:p w:rsidR="00AC7D7E" w:rsidRPr="00AC7D7E" w:rsidRDefault="00AC7D7E" w:rsidP="00AC7D7E">
      <w:pPr>
        <w:rPr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AC7D7E" w:rsidRPr="00AC7D7E">
        <w:tc>
          <w:tcPr>
            <w:tcW w:w="4320" w:type="dxa"/>
          </w:tcPr>
          <w:p w:rsidR="006C3A03" w:rsidRPr="00AF047A" w:rsidRDefault="00000000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AF047A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Grad der Behinderung</w:t>
            </w:r>
          </w:p>
        </w:tc>
        <w:tc>
          <w:tcPr>
            <w:tcW w:w="4320" w:type="dxa"/>
          </w:tcPr>
          <w:p w:rsidR="006C3A03" w:rsidRPr="00AF047A" w:rsidRDefault="00000000">
            <w:pPr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AF047A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Pauschbetrag in Euro pro Jahr</w:t>
            </w:r>
          </w:p>
        </w:tc>
      </w:tr>
      <w:tr w:rsidR="00AC7D7E" w:rsidRPr="00AC7D7E"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20</w:t>
            </w:r>
          </w:p>
        </w:tc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384</w:t>
            </w:r>
          </w:p>
        </w:tc>
      </w:tr>
      <w:tr w:rsidR="00AC7D7E" w:rsidRPr="00AC7D7E"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30</w:t>
            </w:r>
          </w:p>
        </w:tc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620</w:t>
            </w:r>
          </w:p>
        </w:tc>
      </w:tr>
      <w:tr w:rsidR="00AC7D7E" w:rsidRPr="00AC7D7E"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40</w:t>
            </w:r>
          </w:p>
        </w:tc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860</w:t>
            </w:r>
          </w:p>
        </w:tc>
      </w:tr>
      <w:tr w:rsidR="00AC7D7E" w:rsidRPr="00AC7D7E"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50</w:t>
            </w:r>
          </w:p>
        </w:tc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1140</w:t>
            </w:r>
          </w:p>
        </w:tc>
      </w:tr>
      <w:tr w:rsidR="00AC7D7E" w:rsidRPr="00AC7D7E"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60</w:t>
            </w:r>
          </w:p>
        </w:tc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1440</w:t>
            </w:r>
          </w:p>
        </w:tc>
      </w:tr>
      <w:tr w:rsidR="00AC7D7E" w:rsidRPr="00AC7D7E"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70</w:t>
            </w:r>
          </w:p>
        </w:tc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1780</w:t>
            </w:r>
          </w:p>
        </w:tc>
      </w:tr>
      <w:tr w:rsidR="00AC7D7E" w:rsidRPr="00AC7D7E"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80</w:t>
            </w:r>
          </w:p>
        </w:tc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2120</w:t>
            </w:r>
          </w:p>
        </w:tc>
      </w:tr>
      <w:tr w:rsidR="00AC7D7E" w:rsidRPr="00AC7D7E"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90</w:t>
            </w:r>
          </w:p>
        </w:tc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2460</w:t>
            </w:r>
          </w:p>
        </w:tc>
      </w:tr>
      <w:tr w:rsidR="00AC7D7E" w:rsidRPr="00AC7D7E"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100</w:t>
            </w:r>
          </w:p>
        </w:tc>
        <w:tc>
          <w:tcPr>
            <w:tcW w:w="4320" w:type="dxa"/>
          </w:tcPr>
          <w:p w:rsidR="006C3A03" w:rsidRPr="00AC7D7E" w:rsidRDefault="00000000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AC7D7E">
              <w:rPr>
                <w:rFonts w:asciiTheme="majorHAnsi" w:hAnsiTheme="majorHAnsi" w:cstheme="majorHAnsi"/>
                <w:color w:val="000000" w:themeColor="text1"/>
              </w:rPr>
              <w:t>2840</w:t>
            </w:r>
          </w:p>
        </w:tc>
      </w:tr>
    </w:tbl>
    <w:p w:rsidR="002A0C3C" w:rsidRPr="00AC7D7E" w:rsidRDefault="002A0C3C">
      <w:pPr>
        <w:rPr>
          <w:rFonts w:asciiTheme="majorHAnsi" w:hAnsiTheme="majorHAnsi" w:cstheme="majorHAnsi"/>
          <w:color w:val="000000" w:themeColor="text1"/>
        </w:rPr>
      </w:pPr>
    </w:p>
    <w:sectPr w:rsidR="002A0C3C" w:rsidRPr="00AC7D7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0221048">
    <w:abstractNumId w:val="8"/>
  </w:num>
  <w:num w:numId="2" w16cid:durableId="61609654">
    <w:abstractNumId w:val="6"/>
  </w:num>
  <w:num w:numId="3" w16cid:durableId="2045448627">
    <w:abstractNumId w:val="5"/>
  </w:num>
  <w:num w:numId="4" w16cid:durableId="1818108293">
    <w:abstractNumId w:val="4"/>
  </w:num>
  <w:num w:numId="5" w16cid:durableId="623777866">
    <w:abstractNumId w:val="7"/>
  </w:num>
  <w:num w:numId="6" w16cid:durableId="431626294">
    <w:abstractNumId w:val="3"/>
  </w:num>
  <w:num w:numId="7" w16cid:durableId="1857841964">
    <w:abstractNumId w:val="2"/>
  </w:num>
  <w:num w:numId="8" w16cid:durableId="1031422095">
    <w:abstractNumId w:val="1"/>
  </w:num>
  <w:num w:numId="9" w16cid:durableId="8728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2A0C3C"/>
    <w:rsid w:val="00326F90"/>
    <w:rsid w:val="006C3A03"/>
    <w:rsid w:val="007B7494"/>
    <w:rsid w:val="00AA1D8D"/>
    <w:rsid w:val="00AC7D7E"/>
    <w:rsid w:val="00AF047A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F5A23B"/>
  <w14:defaultImageDpi w14:val="300"/>
  <w15:docId w15:val="{70FA1EA9-517C-C142-8565-6E8013F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1">
    <w:name w:val="p1"/>
    <w:basedOn w:val="Standard"/>
    <w:rsid w:val="00AC7D7E"/>
    <w:pPr>
      <w:spacing w:after="0" w:line="240" w:lineRule="auto"/>
    </w:pPr>
    <w:rPr>
      <w:rFonts w:ascii="Helvetica" w:eastAsia="Times New Roman" w:hAnsi="Helvetica" w:cs="Times New Roman"/>
      <w:color w:val="FFFFFF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Anja Lehmann</cp:lastModifiedBy>
  <cp:revision>3</cp:revision>
  <dcterms:created xsi:type="dcterms:W3CDTF">2025-07-18T11:24:00Z</dcterms:created>
  <dcterms:modified xsi:type="dcterms:W3CDTF">2025-07-18T11:24:00Z</dcterms:modified>
  <cp:category/>
</cp:coreProperties>
</file>