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79D8" w:rsidRPr="00917050" w:rsidRDefault="00000000">
      <w:pPr>
        <w:pStyle w:val="berschrift1"/>
        <w:rPr>
          <w:rFonts w:cstheme="majorHAnsi"/>
          <w:color w:val="000000" w:themeColor="text1"/>
        </w:rPr>
      </w:pPr>
      <w:r w:rsidRPr="00917050">
        <w:rPr>
          <w:rFonts w:cstheme="majorHAnsi"/>
          <w:color w:val="000000" w:themeColor="text1"/>
        </w:rPr>
        <w:t xml:space="preserve">Übersicht: Unterstützung für die Schaffung von </w:t>
      </w:r>
      <w:proofErr w:type="spellStart"/>
      <w:r w:rsidRPr="00917050">
        <w:rPr>
          <w:rFonts w:cstheme="majorHAnsi"/>
          <w:color w:val="000000" w:themeColor="text1"/>
        </w:rPr>
        <w:t>Arbeitsplätzen</w:t>
      </w:r>
      <w:proofErr w:type="spellEnd"/>
      <w:r w:rsidRPr="00917050">
        <w:rPr>
          <w:rFonts w:cstheme="majorHAnsi"/>
          <w:color w:val="000000" w:themeColor="text1"/>
        </w:rPr>
        <w:t xml:space="preserve"> für </w:t>
      </w:r>
      <w:proofErr w:type="spellStart"/>
      <w:r w:rsidRPr="00917050">
        <w:rPr>
          <w:rFonts w:cstheme="majorHAnsi"/>
          <w:color w:val="000000" w:themeColor="text1"/>
        </w:rPr>
        <w:t>schwerbehinderte</w:t>
      </w:r>
      <w:proofErr w:type="spellEnd"/>
      <w:r w:rsidRPr="00917050">
        <w:rPr>
          <w:rFonts w:cstheme="majorHAnsi"/>
          <w:color w:val="000000" w:themeColor="text1"/>
        </w:rPr>
        <w:t xml:space="preserve"> Menschen</w:t>
      </w:r>
      <w:r w:rsidR="00917050">
        <w:rPr>
          <w:rFonts w:cstheme="majorHAnsi"/>
          <w:color w:val="000000" w:themeColor="text1"/>
        </w:rPr>
        <w:br/>
      </w:r>
    </w:p>
    <w:tbl>
      <w:tblPr>
        <w:tblStyle w:val="Tabellenraster"/>
        <w:tblW w:w="9209" w:type="dxa"/>
        <w:tblLook w:val="04A0" w:firstRow="1" w:lastRow="0" w:firstColumn="1" w:lastColumn="0" w:noHBand="0" w:noVBand="1"/>
      </w:tblPr>
      <w:tblGrid>
        <w:gridCol w:w="4315"/>
        <w:gridCol w:w="4894"/>
      </w:tblGrid>
      <w:tr w:rsidR="008279D8" w:rsidRPr="00917050" w:rsidTr="00917050">
        <w:tc>
          <w:tcPr>
            <w:tcW w:w="4315" w:type="dxa"/>
          </w:tcPr>
          <w:p w:rsidR="008279D8" w:rsidRPr="00917050" w:rsidRDefault="00000000" w:rsidP="00917050">
            <w:pPr>
              <w:spacing w:before="60" w:after="60"/>
              <w:rPr>
                <w:rFonts w:asciiTheme="majorHAnsi" w:hAnsiTheme="majorHAnsi" w:cstheme="majorHAnsi"/>
                <w:b/>
                <w:bCs/>
              </w:rPr>
            </w:pPr>
            <w:r w:rsidRPr="00917050">
              <w:rPr>
                <w:rFonts w:asciiTheme="majorHAnsi" w:hAnsiTheme="majorHAnsi" w:cstheme="majorHAnsi"/>
                <w:b/>
                <w:bCs/>
              </w:rPr>
              <w:t xml:space="preserve">Um </w:t>
            </w:r>
            <w:proofErr w:type="spellStart"/>
            <w:r w:rsidRPr="00917050">
              <w:rPr>
                <w:rFonts w:asciiTheme="majorHAnsi" w:hAnsiTheme="majorHAnsi" w:cstheme="majorHAnsi"/>
                <w:b/>
                <w:bCs/>
              </w:rPr>
              <w:t>diese</w:t>
            </w:r>
            <w:proofErr w:type="spellEnd"/>
            <w:r w:rsidRPr="00917050">
              <w:rPr>
                <w:rFonts w:asciiTheme="majorHAnsi" w:hAnsiTheme="majorHAnsi" w:cstheme="majorHAnsi"/>
                <w:b/>
                <w:bCs/>
              </w:rPr>
              <w:t xml:space="preserve"> </w:t>
            </w:r>
            <w:proofErr w:type="spellStart"/>
            <w:r w:rsidRPr="00917050">
              <w:rPr>
                <w:rFonts w:asciiTheme="majorHAnsi" w:hAnsiTheme="majorHAnsi" w:cstheme="majorHAnsi"/>
                <w:b/>
                <w:bCs/>
              </w:rPr>
              <w:t>Mitarbeitenden</w:t>
            </w:r>
            <w:proofErr w:type="spellEnd"/>
            <w:r w:rsidRPr="00917050">
              <w:rPr>
                <w:rFonts w:asciiTheme="majorHAnsi" w:hAnsiTheme="majorHAnsi" w:cstheme="majorHAnsi"/>
                <w:b/>
                <w:bCs/>
              </w:rPr>
              <w:t xml:space="preserve"> </w:t>
            </w:r>
            <w:proofErr w:type="spellStart"/>
            <w:r w:rsidRPr="00917050">
              <w:rPr>
                <w:rFonts w:asciiTheme="majorHAnsi" w:hAnsiTheme="majorHAnsi" w:cstheme="majorHAnsi"/>
                <w:b/>
                <w:bCs/>
              </w:rPr>
              <w:t>geht</w:t>
            </w:r>
            <w:proofErr w:type="spellEnd"/>
            <w:r w:rsidRPr="00917050">
              <w:rPr>
                <w:rFonts w:asciiTheme="majorHAnsi" w:hAnsiTheme="majorHAnsi" w:cstheme="majorHAnsi"/>
                <w:b/>
                <w:bCs/>
              </w:rPr>
              <w:t xml:space="preserve"> es</w:t>
            </w:r>
          </w:p>
        </w:tc>
        <w:tc>
          <w:tcPr>
            <w:tcW w:w="4894" w:type="dxa"/>
          </w:tcPr>
          <w:p w:rsidR="008279D8" w:rsidRPr="00917050" w:rsidRDefault="00000000" w:rsidP="00917050">
            <w:pPr>
              <w:spacing w:before="60" w:after="60"/>
              <w:rPr>
                <w:rFonts w:asciiTheme="majorHAnsi" w:hAnsiTheme="majorHAnsi" w:cstheme="majorHAnsi"/>
                <w:b/>
                <w:bCs/>
              </w:rPr>
            </w:pPr>
            <w:r w:rsidRPr="00917050">
              <w:rPr>
                <w:rFonts w:asciiTheme="majorHAnsi" w:hAnsiTheme="majorHAnsi" w:cstheme="majorHAnsi"/>
                <w:b/>
                <w:bCs/>
              </w:rPr>
              <w:t>Ihr Unternehmen erhält Unterstützung für die Schaffung ...</w:t>
            </w:r>
          </w:p>
        </w:tc>
      </w:tr>
      <w:tr w:rsidR="008279D8" w:rsidRPr="00917050" w:rsidTr="00917050">
        <w:tc>
          <w:tcPr>
            <w:tcW w:w="4315" w:type="dxa"/>
          </w:tcPr>
          <w:p w:rsidR="008279D8" w:rsidRPr="00917050" w:rsidRDefault="00000000" w:rsidP="00917050">
            <w:pPr>
              <w:spacing w:before="60" w:after="60"/>
              <w:rPr>
                <w:rFonts w:asciiTheme="majorHAnsi" w:hAnsiTheme="majorHAnsi" w:cstheme="majorHAnsi"/>
              </w:rPr>
            </w:pPr>
            <w:r w:rsidRPr="00917050">
              <w:rPr>
                <w:rFonts w:asciiTheme="majorHAnsi" w:hAnsiTheme="majorHAnsi" w:cstheme="majorHAnsi"/>
              </w:rPr>
              <w:t>Schwerbehinderte Menschen über die Beschäftigungspflicht hinaus</w:t>
            </w:r>
          </w:p>
        </w:tc>
        <w:tc>
          <w:tcPr>
            <w:tcW w:w="4894" w:type="dxa"/>
          </w:tcPr>
          <w:p w:rsidR="008279D8" w:rsidRPr="00917050" w:rsidRDefault="00000000" w:rsidP="00917050">
            <w:pPr>
              <w:spacing w:before="60" w:after="60"/>
              <w:rPr>
                <w:rFonts w:asciiTheme="majorHAnsi" w:hAnsiTheme="majorHAnsi" w:cstheme="majorHAnsi"/>
              </w:rPr>
            </w:pPr>
            <w:r w:rsidRPr="00917050">
              <w:rPr>
                <w:rFonts w:asciiTheme="majorHAnsi" w:hAnsiTheme="majorHAnsi" w:cstheme="majorHAnsi"/>
              </w:rPr>
              <w:t>… eines neuen, erforderlichenfalls behindertengerecht ausgestatteten Arbeitsplatzes für schwerbehinderte Menschen, die Ihr Unternehmen ohne Beschäftigungspflicht oder über die Beschäftigungspflicht hinaus einstellt, § 154 SGB IX in Verbindung mit § 15 SchwbAV.</w:t>
            </w:r>
          </w:p>
        </w:tc>
      </w:tr>
      <w:tr w:rsidR="008279D8" w:rsidRPr="00917050" w:rsidTr="00917050">
        <w:tc>
          <w:tcPr>
            <w:tcW w:w="4315" w:type="dxa"/>
          </w:tcPr>
          <w:p w:rsidR="008279D8" w:rsidRPr="00917050" w:rsidRDefault="00000000" w:rsidP="00917050">
            <w:pPr>
              <w:spacing w:before="60" w:after="60"/>
              <w:rPr>
                <w:rFonts w:asciiTheme="majorHAnsi" w:hAnsiTheme="majorHAnsi" w:cstheme="majorHAnsi"/>
              </w:rPr>
            </w:pPr>
            <w:r w:rsidRPr="00917050">
              <w:rPr>
                <w:rFonts w:asciiTheme="majorHAnsi" w:hAnsiTheme="majorHAnsi" w:cstheme="majorHAnsi"/>
              </w:rPr>
              <w:t>Besonders betroffene schwerbehinderte Menschen</w:t>
            </w:r>
          </w:p>
        </w:tc>
        <w:tc>
          <w:tcPr>
            <w:tcW w:w="4894" w:type="dxa"/>
          </w:tcPr>
          <w:p w:rsidR="008279D8" w:rsidRPr="00917050" w:rsidRDefault="00000000" w:rsidP="00917050">
            <w:pPr>
              <w:spacing w:before="60" w:after="60"/>
              <w:rPr>
                <w:rFonts w:asciiTheme="majorHAnsi" w:hAnsiTheme="majorHAnsi" w:cstheme="majorHAnsi"/>
              </w:rPr>
            </w:pPr>
            <w:r w:rsidRPr="00917050">
              <w:rPr>
                <w:rFonts w:asciiTheme="majorHAnsi" w:hAnsiTheme="majorHAnsi" w:cstheme="majorHAnsi"/>
              </w:rPr>
              <w:t>… eines neuen, erforderlichenfalls behindertengerecht ausgestatteten Arbeitsplatzes für besonders (nach Art und Schwere der Behinderung) betroffene schwerbehinderte Menschen (§ 155 SGB IX).</w:t>
            </w:r>
          </w:p>
        </w:tc>
      </w:tr>
      <w:tr w:rsidR="008279D8" w:rsidRPr="00917050" w:rsidTr="00917050">
        <w:tc>
          <w:tcPr>
            <w:tcW w:w="4315" w:type="dxa"/>
          </w:tcPr>
          <w:p w:rsidR="008279D8" w:rsidRPr="00917050" w:rsidRDefault="00000000" w:rsidP="00917050">
            <w:pPr>
              <w:spacing w:before="60" w:after="60"/>
              <w:rPr>
                <w:rFonts w:asciiTheme="majorHAnsi" w:hAnsiTheme="majorHAnsi" w:cstheme="majorHAnsi"/>
              </w:rPr>
            </w:pPr>
            <w:r w:rsidRPr="00917050">
              <w:rPr>
                <w:rFonts w:asciiTheme="majorHAnsi" w:hAnsiTheme="majorHAnsi" w:cstheme="majorHAnsi"/>
              </w:rPr>
              <w:t>Langzeitarbeitslose schwerbehinderte Menschen</w:t>
            </w:r>
          </w:p>
        </w:tc>
        <w:tc>
          <w:tcPr>
            <w:tcW w:w="4894" w:type="dxa"/>
          </w:tcPr>
          <w:p w:rsidR="008279D8" w:rsidRPr="00917050" w:rsidRDefault="00000000" w:rsidP="00917050">
            <w:pPr>
              <w:spacing w:before="60" w:after="60"/>
              <w:rPr>
                <w:rFonts w:asciiTheme="majorHAnsi" w:hAnsiTheme="majorHAnsi" w:cstheme="majorHAnsi"/>
              </w:rPr>
            </w:pPr>
            <w:r w:rsidRPr="00917050">
              <w:rPr>
                <w:rFonts w:asciiTheme="majorHAnsi" w:hAnsiTheme="majorHAnsi" w:cstheme="majorHAnsi"/>
              </w:rPr>
              <w:t>… eines neuen, erforderlichenfalls behindertengerecht ausgestatteten Arbeitsplatzes für schwerbehinderte Menschen, die Ihr Unternehmen nach einer längerfristigen Arbeitslosigkeit von mehr als zwölf Monaten einstellt.</w:t>
            </w:r>
          </w:p>
        </w:tc>
      </w:tr>
      <w:tr w:rsidR="00917050" w:rsidRPr="00917050" w:rsidTr="00917050">
        <w:tc>
          <w:tcPr>
            <w:tcW w:w="4315" w:type="dxa"/>
          </w:tcPr>
          <w:p w:rsidR="00917050" w:rsidRPr="00917050" w:rsidRDefault="00917050" w:rsidP="00917050">
            <w:pPr>
              <w:spacing w:before="60" w:after="60"/>
              <w:rPr>
                <w:rFonts w:asciiTheme="majorHAnsi" w:hAnsiTheme="majorHAnsi" w:cstheme="majorHAnsi"/>
              </w:rPr>
            </w:pPr>
            <w:proofErr w:type="spellStart"/>
            <w:r w:rsidRPr="00917050">
              <w:rPr>
                <w:rFonts w:asciiTheme="majorHAnsi" w:hAnsiTheme="majorHAnsi" w:cstheme="majorHAnsi"/>
              </w:rPr>
              <w:t>Personen</w:t>
            </w:r>
            <w:proofErr w:type="spellEnd"/>
            <w:r w:rsidRPr="00917050">
              <w:rPr>
                <w:rFonts w:asciiTheme="majorHAnsi" w:hAnsiTheme="majorHAnsi" w:cstheme="majorHAnsi"/>
              </w:rPr>
              <w:t xml:space="preserve">, die </w:t>
            </w:r>
            <w:proofErr w:type="spellStart"/>
            <w:r w:rsidRPr="00917050">
              <w:rPr>
                <w:rFonts w:asciiTheme="majorHAnsi" w:hAnsiTheme="majorHAnsi" w:cstheme="majorHAnsi"/>
              </w:rPr>
              <w:t>vorher</w:t>
            </w:r>
            <w:proofErr w:type="spellEnd"/>
            <w:r w:rsidRPr="00917050">
              <w:rPr>
                <w:rFonts w:asciiTheme="majorHAnsi" w:hAnsiTheme="majorHAnsi" w:cstheme="majorHAnsi"/>
              </w:rPr>
              <w:t xml:space="preserve"> in einer Werkstatt für schwerbehinderte Menschen gearbeitet haben</w:t>
            </w:r>
          </w:p>
        </w:tc>
        <w:tc>
          <w:tcPr>
            <w:tcW w:w="4894" w:type="dxa"/>
          </w:tcPr>
          <w:p w:rsidR="00917050" w:rsidRPr="00917050" w:rsidRDefault="00917050" w:rsidP="00917050">
            <w:pPr>
              <w:spacing w:before="60" w:after="60"/>
              <w:rPr>
                <w:rFonts w:asciiTheme="majorHAnsi" w:hAnsiTheme="majorHAnsi" w:cstheme="majorHAnsi"/>
              </w:rPr>
            </w:pPr>
            <w:r w:rsidRPr="00917050">
              <w:rPr>
                <w:rFonts w:asciiTheme="majorHAnsi" w:hAnsiTheme="majorHAnsi" w:cstheme="majorHAnsi"/>
              </w:rPr>
              <w:t>… eines neuen, erforderlichenfalls behindertengerecht ausgestatteten Arbeitsplatzes für schwerbehinderte Menschen, die Ihr Unternehmen im Anschluss an eine Beschäftigung in einer anerkannten Werkstatt für behinderte Menschen einstellen will.</w:t>
            </w:r>
          </w:p>
        </w:tc>
      </w:tr>
      <w:tr w:rsidR="00917050" w:rsidRPr="00917050" w:rsidTr="00917050">
        <w:tc>
          <w:tcPr>
            <w:tcW w:w="4315" w:type="dxa"/>
          </w:tcPr>
          <w:p w:rsidR="00917050" w:rsidRPr="00917050" w:rsidRDefault="00917050" w:rsidP="00917050">
            <w:pPr>
              <w:spacing w:before="60" w:after="60"/>
              <w:rPr>
                <w:rFonts w:asciiTheme="majorHAnsi" w:hAnsiTheme="majorHAnsi" w:cstheme="majorHAnsi"/>
              </w:rPr>
            </w:pPr>
            <w:r w:rsidRPr="00917050">
              <w:rPr>
                <w:rFonts w:asciiTheme="majorHAnsi" w:hAnsiTheme="majorHAnsi" w:cstheme="majorHAnsi"/>
              </w:rPr>
              <w:t>Menschen, die im Rahmen von Maßnahmen der besonderen Fürsorge und Förderung umgesetzt werden sollen</w:t>
            </w:r>
          </w:p>
        </w:tc>
        <w:tc>
          <w:tcPr>
            <w:tcW w:w="4894" w:type="dxa"/>
          </w:tcPr>
          <w:p w:rsidR="00917050" w:rsidRPr="00917050" w:rsidRDefault="00917050" w:rsidP="00917050">
            <w:pPr>
              <w:spacing w:before="60" w:after="60"/>
              <w:rPr>
                <w:rFonts w:asciiTheme="majorHAnsi" w:hAnsiTheme="majorHAnsi" w:cstheme="majorHAnsi"/>
              </w:rPr>
            </w:pPr>
            <w:r w:rsidRPr="00917050">
              <w:rPr>
                <w:rFonts w:asciiTheme="majorHAnsi" w:hAnsiTheme="majorHAnsi" w:cstheme="majorHAnsi"/>
              </w:rPr>
              <w:t>… eines neuen, erforderlichenfalls behindertengerecht ausgestatteten Arbeitsplatzes für schwerbehinderte Menschen, die zur Durchführung von Maßnahmen der besonderen Fürsorge und Förderung auf einen neu zu schaffenden Arbeitsplatz umgesetzt werden sollen oder deren Beschäftigungsverhältnis ohne Umsetzung auf einen neu zu schaffenden Arbeitsplatz enden würde.</w:t>
            </w:r>
          </w:p>
        </w:tc>
      </w:tr>
      <w:tr w:rsidR="00917050" w:rsidRPr="00917050" w:rsidTr="00917050">
        <w:tc>
          <w:tcPr>
            <w:tcW w:w="4315" w:type="dxa"/>
          </w:tcPr>
          <w:p w:rsidR="00917050" w:rsidRPr="00917050" w:rsidRDefault="00917050" w:rsidP="00917050">
            <w:pPr>
              <w:spacing w:before="60" w:after="60"/>
              <w:rPr>
                <w:rFonts w:asciiTheme="majorHAnsi" w:hAnsiTheme="majorHAnsi" w:cstheme="majorHAnsi"/>
              </w:rPr>
            </w:pPr>
            <w:r w:rsidRPr="00917050">
              <w:rPr>
                <w:rFonts w:asciiTheme="majorHAnsi" w:hAnsiTheme="majorHAnsi" w:cstheme="majorHAnsi"/>
              </w:rPr>
              <w:t>Schwerbehinderte Auszubildende</w:t>
            </w:r>
          </w:p>
        </w:tc>
        <w:tc>
          <w:tcPr>
            <w:tcW w:w="4894" w:type="dxa"/>
          </w:tcPr>
          <w:p w:rsidR="00917050" w:rsidRPr="00917050" w:rsidRDefault="00917050" w:rsidP="00917050">
            <w:pPr>
              <w:spacing w:before="60" w:after="60"/>
              <w:rPr>
                <w:rFonts w:asciiTheme="majorHAnsi" w:hAnsiTheme="majorHAnsi" w:cstheme="majorHAnsi"/>
              </w:rPr>
            </w:pPr>
            <w:r w:rsidRPr="00917050">
              <w:rPr>
                <w:rFonts w:asciiTheme="majorHAnsi" w:hAnsiTheme="majorHAnsi" w:cstheme="majorHAnsi"/>
              </w:rPr>
              <w:t>… eines neuen, erforderlichenfalls behindertengerecht ausgestatteten Ausbildungsplatzes oder eines Platzes zur sonstigen beruflichen Bildung für schwerbehinderte Menschen.</w:t>
            </w:r>
          </w:p>
        </w:tc>
      </w:tr>
    </w:tbl>
    <w:p w:rsidR="008279D8" w:rsidRPr="00917050" w:rsidRDefault="008279D8">
      <w:pPr>
        <w:rPr>
          <w:rFonts w:asciiTheme="majorHAnsi" w:hAnsiTheme="majorHAnsi" w:cstheme="majorHAnsi"/>
          <w:sz w:val="21"/>
          <w:szCs w:val="21"/>
        </w:rPr>
      </w:pPr>
    </w:p>
    <w:p w:rsidR="008279D8" w:rsidRPr="00917050" w:rsidRDefault="008279D8">
      <w:pPr>
        <w:rPr>
          <w:rFonts w:asciiTheme="majorHAnsi" w:hAnsiTheme="majorHAnsi" w:cstheme="majorHAnsi"/>
        </w:rPr>
      </w:pPr>
    </w:p>
    <w:sectPr w:rsidR="008279D8" w:rsidRPr="00917050" w:rsidSect="00917050">
      <w:pgSz w:w="12240" w:h="15840"/>
      <w:pgMar w:top="1134"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1470587874">
    <w:abstractNumId w:val="8"/>
  </w:num>
  <w:num w:numId="2" w16cid:durableId="2085638027">
    <w:abstractNumId w:val="6"/>
  </w:num>
  <w:num w:numId="3" w16cid:durableId="1594194535">
    <w:abstractNumId w:val="5"/>
  </w:num>
  <w:num w:numId="4" w16cid:durableId="983701833">
    <w:abstractNumId w:val="4"/>
  </w:num>
  <w:num w:numId="5" w16cid:durableId="621769823">
    <w:abstractNumId w:val="7"/>
  </w:num>
  <w:num w:numId="6" w16cid:durableId="432240159">
    <w:abstractNumId w:val="3"/>
  </w:num>
  <w:num w:numId="7" w16cid:durableId="1412770300">
    <w:abstractNumId w:val="2"/>
  </w:num>
  <w:num w:numId="8" w16cid:durableId="830606796">
    <w:abstractNumId w:val="1"/>
  </w:num>
  <w:num w:numId="9" w16cid:durableId="1409376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E61DA"/>
    <w:rsid w:val="0015074B"/>
    <w:rsid w:val="0029639D"/>
    <w:rsid w:val="00326F90"/>
    <w:rsid w:val="007B7494"/>
    <w:rsid w:val="008279D8"/>
    <w:rsid w:val="0091705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423926"/>
  <w14:defaultImageDpi w14:val="300"/>
  <w15:docId w15:val="{70FA1EA9-517C-C142-8565-6E8013F7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1778</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Anja Lehmann</cp:lastModifiedBy>
  <cp:revision>3</cp:revision>
  <dcterms:created xsi:type="dcterms:W3CDTF">2025-07-18T11:10:00Z</dcterms:created>
  <dcterms:modified xsi:type="dcterms:W3CDTF">2025-07-18T11:12:00Z</dcterms:modified>
  <cp:category/>
</cp:coreProperties>
</file>